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page" w:tblpX="1025" w:tblpY="545"/>
        <w:tblW w:w="10065" w:type="dxa"/>
        <w:tblLayout w:type="fixed"/>
        <w:tblCellMar>
          <w:left w:w="0" w:type="dxa"/>
          <w:right w:w="0" w:type="dxa"/>
        </w:tblCellMar>
        <w:tblLook w:val="01E0" w:firstRow="1" w:lastRow="1" w:firstColumn="1" w:lastColumn="1" w:noHBand="0" w:noVBand="0"/>
      </w:tblPr>
      <w:tblGrid>
        <w:gridCol w:w="10065"/>
      </w:tblGrid>
      <w:tr w:rsidR="002171DE" w:rsidRPr="005467EE" w14:paraId="078B4C3A" w14:textId="77777777">
        <w:trPr>
          <w:trHeight w:val="73"/>
        </w:trPr>
        <w:tc>
          <w:tcPr>
            <w:tcW w:w="10065" w:type="dxa"/>
          </w:tcPr>
          <w:p w14:paraId="492E1292" w14:textId="77777777" w:rsidR="002171DE" w:rsidRPr="005467EE" w:rsidRDefault="002171DE" w:rsidP="001D4D34">
            <w:pPr>
              <w:rPr>
                <w:sz w:val="20"/>
                <w:szCs w:val="20"/>
              </w:rPr>
            </w:pPr>
          </w:p>
        </w:tc>
      </w:tr>
    </w:tbl>
    <w:p w14:paraId="7CCDF641" w14:textId="2CC99EC3" w:rsidR="00352E12" w:rsidRPr="003A48A4" w:rsidRDefault="00D1566B" w:rsidP="005467EE">
      <w:pPr>
        <w:jc w:val="both"/>
        <w:rPr>
          <w:sz w:val="20"/>
          <w:szCs w:val="20"/>
          <w:lang w:val="en-GB"/>
        </w:rPr>
      </w:pPr>
      <w:r w:rsidRPr="003A48A4">
        <w:rPr>
          <w:sz w:val="20"/>
          <w:szCs w:val="20"/>
          <w:lang w:val="en-GB"/>
        </w:rPr>
        <w:t xml:space="preserve">Dear </w:t>
      </w:r>
      <w:proofErr w:type="spellStart"/>
      <w:r w:rsidRPr="003A48A4">
        <w:rPr>
          <w:sz w:val="20"/>
          <w:szCs w:val="20"/>
          <w:lang w:val="en-GB"/>
        </w:rPr>
        <w:t>Dr.</w:t>
      </w:r>
      <w:proofErr w:type="spellEnd"/>
      <w:r w:rsidRPr="003A48A4">
        <w:rPr>
          <w:sz w:val="20"/>
          <w:szCs w:val="20"/>
          <w:lang w:val="en-GB"/>
        </w:rPr>
        <w:t xml:space="preserve"> </w:t>
      </w:r>
      <w:r w:rsidR="00B8420E" w:rsidRPr="003A48A4">
        <w:rPr>
          <w:sz w:val="20"/>
          <w:szCs w:val="20"/>
          <w:lang w:val="en-GB"/>
        </w:rPr>
        <w:t>Nandita Singh</w:t>
      </w:r>
      <w:r w:rsidR="00352E12" w:rsidRPr="003A48A4">
        <w:rPr>
          <w:sz w:val="20"/>
          <w:szCs w:val="20"/>
          <w:lang w:val="en-GB"/>
        </w:rPr>
        <w:t>,</w:t>
      </w:r>
    </w:p>
    <w:p w14:paraId="24CA17F3" w14:textId="494FF366" w:rsidR="005467EE" w:rsidRPr="003A48A4" w:rsidRDefault="005467EE" w:rsidP="005467EE">
      <w:pPr>
        <w:pStyle w:val="Default"/>
        <w:spacing w:line="300" w:lineRule="auto"/>
        <w:jc w:val="both"/>
        <w:rPr>
          <w:rFonts w:ascii="Georgia" w:hAnsi="Georgia"/>
          <w:sz w:val="20"/>
          <w:szCs w:val="20"/>
        </w:rPr>
      </w:pPr>
      <w:r w:rsidRPr="003A48A4">
        <w:rPr>
          <w:rFonts w:ascii="Georgia" w:hAnsi="Georgia"/>
          <w:sz w:val="20"/>
          <w:szCs w:val="20"/>
        </w:rPr>
        <w:t xml:space="preserve">We hereby </w:t>
      </w:r>
      <w:r w:rsidR="00A250D9" w:rsidRPr="003A48A4">
        <w:rPr>
          <w:rFonts w:ascii="Georgia" w:hAnsi="Georgia"/>
          <w:sz w:val="20"/>
          <w:szCs w:val="20"/>
        </w:rPr>
        <w:t>re-</w:t>
      </w:r>
      <w:r w:rsidRPr="003A48A4">
        <w:rPr>
          <w:rFonts w:ascii="Georgia" w:hAnsi="Georgia"/>
          <w:sz w:val="20"/>
          <w:szCs w:val="20"/>
        </w:rPr>
        <w:t>submit our manuscript entitled</w:t>
      </w:r>
    </w:p>
    <w:p w14:paraId="780596CC" w14:textId="77777777" w:rsidR="005467EE" w:rsidRPr="003A48A4" w:rsidRDefault="005467EE" w:rsidP="005467EE">
      <w:pPr>
        <w:spacing w:line="300" w:lineRule="auto"/>
        <w:jc w:val="both"/>
        <w:rPr>
          <w:sz w:val="20"/>
          <w:szCs w:val="20"/>
        </w:rPr>
      </w:pPr>
    </w:p>
    <w:p w14:paraId="30DF7867" w14:textId="3B9A0334" w:rsidR="005467EE" w:rsidRPr="003A48A4" w:rsidRDefault="003A48A4" w:rsidP="005467EE">
      <w:pPr>
        <w:pStyle w:val="clearformatting"/>
        <w:spacing w:line="300" w:lineRule="auto"/>
      </w:pPr>
      <w:r w:rsidRPr="003A48A4">
        <w:rPr>
          <w:rStyle w:val="Strong"/>
        </w:rPr>
        <w:t>“</w:t>
      </w:r>
      <w:r w:rsidR="00487AEF" w:rsidRPr="003A48A4">
        <w:rPr>
          <w:rFonts w:cs="Arial"/>
          <w:bCs/>
          <w:lang w:eastAsia="zh-TW"/>
        </w:rPr>
        <w:t>Isolating, sequencing and analyzing extracellular microRNAs from human mesenchymal stem cells</w:t>
      </w:r>
      <w:r>
        <w:rPr>
          <w:rFonts w:cs="Arial"/>
          <w:bCs/>
          <w:lang w:eastAsia="zh-TW"/>
        </w:rPr>
        <w:t>”</w:t>
      </w:r>
      <w:r w:rsidR="005467EE" w:rsidRPr="003A48A4">
        <w:rPr>
          <w:rStyle w:val="Strong"/>
          <w:b w:val="0"/>
        </w:rPr>
        <w:t xml:space="preserve"> </w:t>
      </w:r>
      <w:r w:rsidR="005467EE" w:rsidRPr="003A48A4">
        <w:t xml:space="preserve">by </w:t>
      </w:r>
      <w:r w:rsidR="00487AEF" w:rsidRPr="003A48A4">
        <w:rPr>
          <w:rFonts w:cs="Arial"/>
          <w:bCs/>
          <w:color w:val="000000" w:themeColor="text1"/>
        </w:rPr>
        <w:t xml:space="preserve">Yan </w:t>
      </w:r>
      <w:proofErr w:type="spellStart"/>
      <w:r w:rsidR="00487AEF" w:rsidRPr="003A48A4">
        <w:rPr>
          <w:rFonts w:cs="Arial"/>
          <w:bCs/>
          <w:color w:val="000000" w:themeColor="text1"/>
        </w:rPr>
        <w:t>Yan</w:t>
      </w:r>
      <w:proofErr w:type="spellEnd"/>
      <w:r w:rsidR="00487AEF" w:rsidRPr="003A48A4">
        <w:rPr>
          <w:rFonts w:cs="Arial"/>
          <w:bCs/>
          <w:color w:val="000000" w:themeColor="text1"/>
        </w:rPr>
        <w:t>,</w:t>
      </w:r>
      <w:r w:rsidR="00487AEF" w:rsidRPr="003A48A4">
        <w:rPr>
          <w:rFonts w:cs="Arial"/>
          <w:bCs/>
          <w:color w:val="000000" w:themeColor="text1"/>
        </w:rPr>
        <w:t xml:space="preserve"> Chi-Chih </w:t>
      </w:r>
      <w:r w:rsidR="00A1761C">
        <w:rPr>
          <w:rFonts w:cs="Arial"/>
          <w:bCs/>
          <w:color w:val="000000" w:themeColor="text1"/>
        </w:rPr>
        <w:t>Chang</w:t>
      </w:r>
      <w:bookmarkStart w:id="0" w:name="_GoBack"/>
      <w:bookmarkEnd w:id="0"/>
      <w:r w:rsidR="00487AEF" w:rsidRPr="003A48A4">
        <w:rPr>
          <w:rFonts w:cs="Arial"/>
          <w:bCs/>
          <w:color w:val="000000" w:themeColor="text1"/>
        </w:rPr>
        <w:t>,</w:t>
      </w:r>
      <w:r w:rsidR="00487AEF" w:rsidRPr="003A48A4">
        <w:rPr>
          <w:rStyle w:val="Hyperlink"/>
          <w:rFonts w:cs="Arial"/>
          <w:bCs/>
          <w:color w:val="000000" w:themeColor="text1"/>
          <w:sz w:val="20"/>
        </w:rPr>
        <w:t xml:space="preserve"> Morten T </w:t>
      </w:r>
      <w:proofErr w:type="spellStart"/>
      <w:r w:rsidR="00487AEF" w:rsidRPr="003A48A4">
        <w:rPr>
          <w:rStyle w:val="Hyperlink"/>
          <w:rFonts w:cs="Arial"/>
          <w:bCs/>
          <w:color w:val="000000" w:themeColor="text1"/>
          <w:sz w:val="20"/>
        </w:rPr>
        <w:t>Venø</w:t>
      </w:r>
      <w:proofErr w:type="spellEnd"/>
      <w:r w:rsidR="00487AEF" w:rsidRPr="003A48A4">
        <w:rPr>
          <w:rStyle w:val="Hyperlink"/>
          <w:rFonts w:cs="Arial"/>
          <w:bCs/>
          <w:color w:val="000000" w:themeColor="text1"/>
          <w:sz w:val="20"/>
        </w:rPr>
        <w:t xml:space="preserve">, Colin R </w:t>
      </w:r>
      <w:proofErr w:type="spellStart"/>
      <w:r w:rsidR="00487AEF" w:rsidRPr="003A48A4">
        <w:rPr>
          <w:rStyle w:val="Hyperlink"/>
          <w:rFonts w:cs="Arial"/>
          <w:bCs/>
          <w:color w:val="000000" w:themeColor="text1"/>
          <w:sz w:val="20"/>
        </w:rPr>
        <w:t>Mothershead</w:t>
      </w:r>
      <w:proofErr w:type="spellEnd"/>
      <w:r w:rsidR="00487AEF" w:rsidRPr="003A48A4">
        <w:rPr>
          <w:rStyle w:val="Hyperlink"/>
          <w:rFonts w:cs="Arial"/>
          <w:bCs/>
          <w:color w:val="000000" w:themeColor="text1"/>
          <w:sz w:val="20"/>
        </w:rPr>
        <w:t xml:space="preserve">, </w:t>
      </w:r>
      <w:proofErr w:type="spellStart"/>
      <w:r w:rsidR="00487AEF" w:rsidRPr="003A48A4">
        <w:rPr>
          <w:rStyle w:val="Hyperlink"/>
          <w:rFonts w:cs="Arial"/>
          <w:bCs/>
          <w:color w:val="000000" w:themeColor="text1"/>
          <w:sz w:val="20"/>
        </w:rPr>
        <w:t>Junyi</w:t>
      </w:r>
      <w:proofErr w:type="spellEnd"/>
      <w:r w:rsidR="00487AEF" w:rsidRPr="003A48A4">
        <w:rPr>
          <w:rStyle w:val="Hyperlink"/>
          <w:rFonts w:cs="Arial"/>
          <w:bCs/>
          <w:color w:val="000000" w:themeColor="text1"/>
          <w:sz w:val="20"/>
        </w:rPr>
        <w:t xml:space="preserve"> Su</w:t>
      </w:r>
      <w:r w:rsidR="00487AEF" w:rsidRPr="003A48A4">
        <w:rPr>
          <w:rStyle w:val="Hyperlink"/>
          <w:rFonts w:cs="Arial"/>
          <w:bCs/>
          <w:color w:val="000000" w:themeColor="text1"/>
          <w:sz w:val="20"/>
        </w:rPr>
        <w:t xml:space="preserve"> and</w:t>
      </w:r>
      <w:r w:rsidR="00487AEF" w:rsidRPr="003A48A4">
        <w:rPr>
          <w:rStyle w:val="Hyperlink"/>
          <w:rFonts w:cs="Arial"/>
          <w:bCs/>
          <w:color w:val="000000" w:themeColor="text1"/>
          <w:sz w:val="20"/>
        </w:rPr>
        <w:t xml:space="preserve"> </w:t>
      </w:r>
      <w:proofErr w:type="spellStart"/>
      <w:r w:rsidR="00487AEF" w:rsidRPr="003A48A4">
        <w:rPr>
          <w:rFonts w:cs="Arial"/>
          <w:bCs/>
          <w:color w:val="000000" w:themeColor="text1"/>
        </w:rPr>
        <w:t>Jørgen</w:t>
      </w:r>
      <w:proofErr w:type="spellEnd"/>
      <w:r w:rsidR="00487AEF" w:rsidRPr="003A48A4">
        <w:rPr>
          <w:rFonts w:cs="Arial"/>
          <w:bCs/>
          <w:color w:val="000000" w:themeColor="text1"/>
        </w:rPr>
        <w:t xml:space="preserve"> </w:t>
      </w:r>
      <w:proofErr w:type="spellStart"/>
      <w:r w:rsidR="00487AEF" w:rsidRPr="003A48A4">
        <w:rPr>
          <w:rFonts w:cs="Arial"/>
          <w:bCs/>
          <w:color w:val="000000" w:themeColor="text1"/>
        </w:rPr>
        <w:t>Kjems</w:t>
      </w:r>
      <w:proofErr w:type="spellEnd"/>
      <w:r w:rsidR="00487AEF" w:rsidRPr="003A48A4">
        <w:t xml:space="preserve"> </w:t>
      </w:r>
      <w:r w:rsidR="005467EE" w:rsidRPr="003A48A4">
        <w:t xml:space="preserve">to be evaluated for publication in </w:t>
      </w:r>
      <w:proofErr w:type="spellStart"/>
      <w:r w:rsidR="00487AEF" w:rsidRPr="003A48A4">
        <w:t>JoVE</w:t>
      </w:r>
      <w:proofErr w:type="spellEnd"/>
      <w:r w:rsidR="005467EE" w:rsidRPr="003A48A4">
        <w:t xml:space="preserve">. </w:t>
      </w:r>
    </w:p>
    <w:p w14:paraId="081AC563" w14:textId="77777777" w:rsidR="005467EE" w:rsidRPr="003A48A4" w:rsidRDefault="005467EE" w:rsidP="005467EE">
      <w:pPr>
        <w:pStyle w:val="Default"/>
        <w:spacing w:line="300" w:lineRule="auto"/>
        <w:jc w:val="both"/>
        <w:rPr>
          <w:rFonts w:ascii="Georgia" w:hAnsi="Georgia"/>
          <w:sz w:val="20"/>
          <w:szCs w:val="20"/>
        </w:rPr>
      </w:pPr>
    </w:p>
    <w:p w14:paraId="7530A675" w14:textId="57C6726B" w:rsidR="005467EE" w:rsidRPr="003A48A4" w:rsidRDefault="005467EE" w:rsidP="005467EE">
      <w:pPr>
        <w:pStyle w:val="Default"/>
        <w:spacing w:line="300" w:lineRule="auto"/>
        <w:jc w:val="both"/>
        <w:rPr>
          <w:rFonts w:ascii="Georgia" w:hAnsi="Georgia"/>
          <w:sz w:val="20"/>
          <w:szCs w:val="20"/>
        </w:rPr>
      </w:pPr>
      <w:r w:rsidRPr="003A48A4">
        <w:rPr>
          <w:rFonts w:ascii="Georgia" w:hAnsi="Georgia"/>
          <w:sz w:val="20"/>
          <w:szCs w:val="20"/>
        </w:rPr>
        <w:t>None of the material presented in this manuscript has been or is under consideration for publication elsewhere. The manuscript has been seen and approved by all listed authors. Furthermore, we declare no conflict of interests.</w:t>
      </w:r>
    </w:p>
    <w:p w14:paraId="15D8D8CE" w14:textId="77777777" w:rsidR="005467EE" w:rsidRPr="003A48A4" w:rsidRDefault="005467EE" w:rsidP="005467EE">
      <w:pPr>
        <w:pStyle w:val="Default"/>
        <w:spacing w:line="300" w:lineRule="auto"/>
        <w:jc w:val="both"/>
        <w:rPr>
          <w:rFonts w:ascii="Georgia" w:hAnsi="Georgia"/>
          <w:sz w:val="20"/>
          <w:szCs w:val="20"/>
        </w:rPr>
      </w:pPr>
    </w:p>
    <w:p w14:paraId="5E272851" w14:textId="02A234AF" w:rsidR="005467EE" w:rsidRPr="003A48A4" w:rsidRDefault="005467EE" w:rsidP="005467EE">
      <w:pPr>
        <w:pStyle w:val="Default"/>
        <w:spacing w:line="300" w:lineRule="auto"/>
        <w:jc w:val="both"/>
        <w:rPr>
          <w:rFonts w:ascii="Georgia" w:hAnsi="Georgia"/>
          <w:sz w:val="20"/>
          <w:szCs w:val="20"/>
        </w:rPr>
      </w:pPr>
      <w:r w:rsidRPr="003A48A4">
        <w:rPr>
          <w:rFonts w:ascii="Georgia" w:hAnsi="Georgia"/>
          <w:sz w:val="20"/>
          <w:szCs w:val="20"/>
        </w:rPr>
        <w:t xml:space="preserve">In our </w:t>
      </w:r>
      <w:r w:rsidR="00487AEF" w:rsidRPr="003A48A4">
        <w:rPr>
          <w:rFonts w:ascii="Georgia" w:hAnsi="Georgia"/>
          <w:sz w:val="20"/>
          <w:szCs w:val="20"/>
        </w:rPr>
        <w:t>protocol</w:t>
      </w:r>
      <w:r w:rsidRPr="003A48A4">
        <w:rPr>
          <w:rFonts w:ascii="Georgia" w:hAnsi="Georgia"/>
          <w:sz w:val="20"/>
          <w:szCs w:val="20"/>
        </w:rPr>
        <w:t xml:space="preserve">, we </w:t>
      </w:r>
      <w:r w:rsidR="00487AEF" w:rsidRPr="003A48A4">
        <w:rPr>
          <w:rFonts w:ascii="Georgia" w:hAnsi="Georgia"/>
          <w:sz w:val="20"/>
          <w:szCs w:val="20"/>
        </w:rPr>
        <w:t xml:space="preserve">detailed the steps for small RNA library construction (particularly for microRNAs) from low input samples such as cell culture media. Important quality control steps are enclosed, which will be useful for authors working towards profiling extracellular RNAs. We believe the protocol is highly relevant, especially for the emerging </w:t>
      </w:r>
      <w:r w:rsidR="003A48A4" w:rsidRPr="003A48A4">
        <w:rPr>
          <w:rFonts w:ascii="Georgia" w:hAnsi="Georgia"/>
          <w:sz w:val="20"/>
          <w:szCs w:val="20"/>
        </w:rPr>
        <w:t>research and importance of extracellular and circulating RNAs. We therefore believe this protocol would be of interest to the broad audience of your journal.</w:t>
      </w:r>
    </w:p>
    <w:p w14:paraId="1F428258" w14:textId="77777777" w:rsidR="005467EE" w:rsidRPr="003A48A4" w:rsidRDefault="005467EE" w:rsidP="005467EE">
      <w:pPr>
        <w:pStyle w:val="Default"/>
        <w:spacing w:line="300" w:lineRule="auto"/>
        <w:jc w:val="both"/>
        <w:rPr>
          <w:rFonts w:ascii="Georgia" w:hAnsi="Georgia"/>
          <w:sz w:val="20"/>
          <w:szCs w:val="20"/>
        </w:rPr>
      </w:pPr>
    </w:p>
    <w:p w14:paraId="72744187" w14:textId="77777777" w:rsidR="005467EE" w:rsidRPr="003A48A4" w:rsidRDefault="005467EE" w:rsidP="005467EE">
      <w:pPr>
        <w:spacing w:line="300" w:lineRule="auto"/>
        <w:jc w:val="both"/>
        <w:outlineLvl w:val="0"/>
        <w:rPr>
          <w:sz w:val="20"/>
          <w:szCs w:val="20"/>
          <w:lang w:val="da-DK" w:eastAsia="zh-TW"/>
        </w:rPr>
      </w:pPr>
    </w:p>
    <w:p w14:paraId="0991E351" w14:textId="77777777" w:rsidR="00352E12" w:rsidRPr="003A48A4" w:rsidRDefault="00352E12" w:rsidP="005467EE">
      <w:pPr>
        <w:spacing w:line="300" w:lineRule="auto"/>
        <w:jc w:val="both"/>
        <w:outlineLvl w:val="0"/>
        <w:rPr>
          <w:sz w:val="20"/>
          <w:szCs w:val="20"/>
          <w:lang w:val="en-GB"/>
        </w:rPr>
      </w:pPr>
      <w:r w:rsidRPr="003A48A4">
        <w:rPr>
          <w:sz w:val="20"/>
          <w:szCs w:val="20"/>
          <w:lang w:val="en-GB"/>
        </w:rPr>
        <w:t>Best wishes</w:t>
      </w:r>
    </w:p>
    <w:p w14:paraId="3CCA45A9" w14:textId="77777777" w:rsidR="00352E12" w:rsidRPr="005467EE" w:rsidRDefault="00352E12" w:rsidP="00352E12">
      <w:pPr>
        <w:jc w:val="both"/>
        <w:outlineLvl w:val="0"/>
        <w:rPr>
          <w:sz w:val="20"/>
          <w:szCs w:val="20"/>
          <w:lang w:val="en-GB"/>
        </w:rPr>
      </w:pPr>
    </w:p>
    <w:p w14:paraId="36DF36D1" w14:textId="77777777" w:rsidR="00352E12" w:rsidRPr="005467EE" w:rsidRDefault="00352E12" w:rsidP="00352E12">
      <w:pPr>
        <w:jc w:val="both"/>
        <w:rPr>
          <w:sz w:val="20"/>
          <w:szCs w:val="20"/>
          <w:lang w:val="en-GB"/>
        </w:rPr>
      </w:pPr>
      <w:r w:rsidRPr="005467EE">
        <w:rPr>
          <w:noProof/>
          <w:sz w:val="20"/>
          <w:szCs w:val="20"/>
        </w:rPr>
        <w:drawing>
          <wp:inline distT="0" distB="0" distL="0" distR="0" wp14:anchorId="662E7D12" wp14:editId="20811826">
            <wp:extent cx="1168400" cy="965200"/>
            <wp:effectExtent l="0" t="0" r="0" b="0"/>
            <wp:docPr id="19" name="Picture 1" descr="undersk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rskri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8400" cy="965200"/>
                    </a:xfrm>
                    <a:prstGeom prst="rect">
                      <a:avLst/>
                    </a:prstGeom>
                    <a:noFill/>
                    <a:ln>
                      <a:noFill/>
                    </a:ln>
                  </pic:spPr>
                </pic:pic>
              </a:graphicData>
            </a:graphic>
          </wp:inline>
        </w:drawing>
      </w:r>
    </w:p>
    <w:p w14:paraId="24F8C2D1" w14:textId="77777777" w:rsidR="00352E12" w:rsidRPr="005467EE" w:rsidRDefault="00352E12" w:rsidP="00352E12">
      <w:pPr>
        <w:jc w:val="both"/>
        <w:outlineLvl w:val="0"/>
        <w:rPr>
          <w:sz w:val="20"/>
          <w:szCs w:val="20"/>
          <w:lang w:val="en-GB"/>
        </w:rPr>
      </w:pPr>
      <w:r w:rsidRPr="005467EE">
        <w:rPr>
          <w:sz w:val="20"/>
          <w:szCs w:val="20"/>
          <w:lang w:val="en-GB"/>
        </w:rPr>
        <w:t>Jørgen Kjems</w:t>
      </w:r>
    </w:p>
    <w:p w14:paraId="76568CD0" w14:textId="259A98DB" w:rsidR="004558D6" w:rsidRPr="005467EE" w:rsidRDefault="00D32D0D" w:rsidP="00352E12">
      <w:pPr>
        <w:jc w:val="both"/>
        <w:rPr>
          <w:sz w:val="20"/>
          <w:szCs w:val="20"/>
          <w:lang w:val="en-GB"/>
        </w:rPr>
      </w:pPr>
      <w:r w:rsidRPr="005467EE">
        <w:rPr>
          <w:sz w:val="20"/>
          <w:szCs w:val="20"/>
          <w:lang w:val="en-GB"/>
        </w:rPr>
        <w:t xml:space="preserve">Professor and </w:t>
      </w:r>
      <w:r w:rsidR="00352E12" w:rsidRPr="005467EE">
        <w:rPr>
          <w:sz w:val="20"/>
          <w:szCs w:val="20"/>
          <w:lang w:val="en-GB"/>
        </w:rPr>
        <w:t xml:space="preserve">Chair of Interdisciplinary Nanoscience </w:t>
      </w:r>
      <w:proofErr w:type="spellStart"/>
      <w:r w:rsidR="00352E12" w:rsidRPr="005467EE">
        <w:rPr>
          <w:sz w:val="20"/>
          <w:szCs w:val="20"/>
          <w:lang w:val="en-GB"/>
        </w:rPr>
        <w:t>Center</w:t>
      </w:r>
      <w:proofErr w:type="spellEnd"/>
      <w:r w:rsidR="00352E12" w:rsidRPr="005467EE">
        <w:rPr>
          <w:sz w:val="20"/>
          <w:szCs w:val="20"/>
          <w:lang w:val="en-GB"/>
        </w:rPr>
        <w:t xml:space="preserve"> (</w:t>
      </w:r>
      <w:proofErr w:type="spellStart"/>
      <w:r w:rsidR="00352E12" w:rsidRPr="005467EE">
        <w:rPr>
          <w:sz w:val="20"/>
          <w:szCs w:val="20"/>
          <w:lang w:val="en-GB"/>
        </w:rPr>
        <w:t>iNANO</w:t>
      </w:r>
      <w:proofErr w:type="spellEnd"/>
      <w:r w:rsidR="00352E12" w:rsidRPr="005467EE">
        <w:rPr>
          <w:sz w:val="20"/>
          <w:szCs w:val="20"/>
          <w:lang w:val="en-GB"/>
        </w:rPr>
        <w:t>)</w:t>
      </w:r>
    </w:p>
    <w:p w14:paraId="3387E61E" w14:textId="67AD44A4" w:rsidR="00586A04" w:rsidRPr="00D62D79" w:rsidRDefault="00586A04" w:rsidP="00B8420E">
      <w:pPr>
        <w:spacing w:line="240" w:lineRule="auto"/>
        <w:rPr>
          <w:sz w:val="20"/>
          <w:szCs w:val="20"/>
          <w:lang w:val="en-GB"/>
        </w:rPr>
      </w:pPr>
    </w:p>
    <w:sectPr w:rsidR="00586A04" w:rsidRPr="00D62D79" w:rsidSect="001D4D34">
      <w:headerReference w:type="default" r:id="rId9"/>
      <w:footerReference w:type="default" r:id="rId10"/>
      <w:headerReference w:type="first" r:id="rId11"/>
      <w:footerReference w:type="first" r:id="rId12"/>
      <w:endnotePr>
        <w:numFmt w:val="decimal"/>
      </w:endnotePr>
      <w:pgSz w:w="11907" w:h="16840" w:code="9"/>
      <w:pgMar w:top="2472" w:right="1701" w:bottom="244" w:left="3544" w:header="567" w:footer="329"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4E">
      <wne:acd wne:acdName="acd3"/>
    </wne:keymap>
  </wne:keymaps>
  <wne:toolbars>
    <wne:acdManifest>
      <wne:acdEntry wne:acdName="acd0"/>
      <wne:acdEntry wne:acdName="acd1"/>
      <wne:acdEntry wne:acdName="acd2"/>
      <wne:acdEntry wne:acdName="acd3"/>
    </wne:acdManifest>
  </wne:toolbars>
  <wne:acds>
    <wne:acd wne:argValue="AQAAAAEA" wne:acdName="acd0" wne:fciIndexBasedOn="0065"/>
    <wne:acd wne:argValue="AQAAAAIA" wne:acdName="acd1" wne:fciIndexBasedOn="0065"/>
    <wne:acd wne:argValue="AQAAAAMA" wne:acdName="acd2" wne:fciIndexBasedOn="0065"/>
    <wne:acd wne:argValue="AQAAAAAA"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DE834" w14:textId="77777777" w:rsidR="000C5E76" w:rsidRDefault="000C5E76">
      <w:r>
        <w:separator/>
      </w:r>
    </w:p>
  </w:endnote>
  <w:endnote w:type="continuationSeparator" w:id="0">
    <w:p w14:paraId="626B61B8" w14:textId="77777777" w:rsidR="000C5E76" w:rsidRDefault="000C5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U Passata">
    <w:altName w:val="Andale Mono"/>
    <w:panose1 w:val="020B0604020202020204"/>
    <w:charset w:val="00"/>
    <w:family w:val="swiss"/>
    <w:pitch w:val="variable"/>
    <w:sig w:usb0="A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auto"/>
    <w:pitch w:val="variable"/>
    <w:sig w:usb0="A00002FF" w:usb1="7800205A" w:usb2="146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4F50E" w14:textId="31A6D104" w:rsidR="002A50B7" w:rsidRDefault="002A50B7">
    <w:pPr>
      <w:pStyle w:val="Footer"/>
    </w:pPr>
    <w:r>
      <w:tab/>
    </w:r>
    <w:r>
      <w:tab/>
    </w:r>
    <w:r>
      <w:tab/>
    </w:r>
    <w:r w:rsidRPr="00336DC5">
      <w:rPr>
        <w:vanish/>
      </w:rPr>
      <w:fldChar w:fldCharType="begin"/>
    </w:r>
    <w:r w:rsidRPr="00336DC5">
      <w:rPr>
        <w:vanish/>
      </w:rPr>
      <w:instrText>page</w:instrText>
    </w:r>
    <w:r w:rsidRPr="00336DC5">
      <w:rPr>
        <w:vanish/>
      </w:rPr>
      <w:fldChar w:fldCharType="separate"/>
    </w:r>
    <w:r w:rsidR="00D1566B">
      <w:rPr>
        <w:noProof/>
        <w:vanish/>
      </w:rPr>
      <w:t>2</w:t>
    </w:r>
    <w:r w:rsidRPr="00336DC5">
      <w:rPr>
        <w:vanish/>
      </w:rPr>
      <w:fldChar w:fldCharType="end"/>
    </w:r>
    <w:r w:rsidRPr="00336DC5">
      <w:rPr>
        <w:vanish/>
      </w:rPr>
      <w:t>/</w:t>
    </w:r>
    <w:r w:rsidRPr="00336DC5">
      <w:rPr>
        <w:vanish/>
      </w:rPr>
      <w:fldChar w:fldCharType="begin"/>
    </w:r>
    <w:r w:rsidRPr="00336DC5">
      <w:rPr>
        <w:vanish/>
      </w:rPr>
      <w:instrText>numpages</w:instrText>
    </w:r>
    <w:r w:rsidRPr="00336DC5">
      <w:rPr>
        <w:vanish/>
      </w:rPr>
      <w:fldChar w:fldCharType="separate"/>
    </w:r>
    <w:r w:rsidR="00D1566B">
      <w:rPr>
        <w:noProof/>
        <w:vanish/>
      </w:rPr>
      <w:t>8</w:t>
    </w:r>
    <w:r w:rsidRPr="00336DC5">
      <w:rPr>
        <w:vanish/>
      </w:rPr>
      <w:fldChar w:fldCharType="end"/>
    </w:r>
    <w:r w:rsidRPr="00336DC5">
      <w:rPr>
        <w:vanish/>
      </w:rPr>
      <w:t>/</w:t>
    </w:r>
    <w:r w:rsidRPr="00336DC5">
      <w:rPr>
        <w:vanish/>
      </w:rPr>
      <w:fldChar w:fldCharType="begin"/>
    </w:r>
    <w:r w:rsidRPr="00336DC5">
      <w:rPr>
        <w:vanish/>
      </w:rPr>
      <w:instrText>sectionpages</w:instrText>
    </w:r>
    <w:r w:rsidRPr="00336DC5">
      <w:rPr>
        <w:vanish/>
      </w:rPr>
      <w:fldChar w:fldCharType="separate"/>
    </w:r>
    <w:r w:rsidR="00B8420E">
      <w:rPr>
        <w:noProof/>
        <w:vanish/>
      </w:rPr>
      <w:t>2</w:t>
    </w:r>
    <w:r w:rsidRPr="00336DC5">
      <w:rPr>
        <w:vanish/>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9DC20" w14:textId="77777777" w:rsidR="002A50B7" w:rsidRDefault="002A50B7" w:rsidP="00467364">
    <w:pPr>
      <w:ind w:right="360"/>
    </w:pPr>
  </w:p>
  <w:p w14:paraId="3E5E79B6" w14:textId="77777777" w:rsidR="002A50B7" w:rsidRDefault="002A50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36E49" w14:textId="77777777" w:rsidR="000C5E76" w:rsidRDefault="000C5E76">
      <w:r>
        <w:separator/>
      </w:r>
    </w:p>
  </w:footnote>
  <w:footnote w:type="continuationSeparator" w:id="0">
    <w:p w14:paraId="213A7E54" w14:textId="77777777" w:rsidR="000C5E76" w:rsidRDefault="000C5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696A7" w14:textId="77777777" w:rsidR="002A50B7" w:rsidRDefault="002A50B7">
    <w:pPr>
      <w:pStyle w:val="Header"/>
    </w:pPr>
    <w:r>
      <w:rPr>
        <w:noProof/>
      </w:rPr>
      <mc:AlternateContent>
        <mc:Choice Requires="wps">
          <w:drawing>
            <wp:anchor distT="0" distB="0" distL="114300" distR="114300" simplePos="0" relativeHeight="251660288" behindDoc="0" locked="0" layoutInCell="1" allowOverlap="1" wp14:anchorId="55BFA2F2" wp14:editId="33DAF296">
              <wp:simplePos x="0" y="0"/>
              <wp:positionH relativeFrom="page">
                <wp:posOffset>709295</wp:posOffset>
              </wp:positionH>
              <wp:positionV relativeFrom="page">
                <wp:posOffset>784860</wp:posOffset>
              </wp:positionV>
              <wp:extent cx="6120130" cy="739140"/>
              <wp:effectExtent l="0" t="0" r="3175" b="0"/>
              <wp:wrapNone/>
              <wp:docPr id="17" name="LogoNavnHid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391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30E3C5" w14:textId="77777777" w:rsidR="002A50B7" w:rsidRDefault="002A50B7" w:rsidP="00DB449D">
                          <w:pPr>
                            <w:pStyle w:val="Template-Parentlogoname"/>
                          </w:pPr>
                          <w:bookmarkStart w:id="1" w:name="bmkOffParent02"/>
                          <w:r>
                            <w:t>Interdisciplinary</w:t>
                          </w:r>
                        </w:p>
                        <w:p w14:paraId="1E9EE34C" w14:textId="77777777" w:rsidR="002A50B7" w:rsidRPr="009224E3" w:rsidRDefault="002A50B7" w:rsidP="00DB449D">
                          <w:pPr>
                            <w:pStyle w:val="Template-Parentlogoname"/>
                          </w:pPr>
                          <w:r>
                            <w:t>Nanoscience Center</w:t>
                          </w:r>
                          <w:bookmarkEnd w:id="1"/>
                        </w:p>
                        <w:p w14:paraId="50828F49" w14:textId="77777777" w:rsidR="002A50B7" w:rsidRDefault="002A50B7" w:rsidP="00DB449D">
                          <w:pPr>
                            <w:pStyle w:val="Template-Unitnamelogoname"/>
                          </w:pPr>
                          <w:bookmarkStart w:id="2" w:name="bmkOffUnitName02"/>
                          <w:r>
                            <w:t>Faculty of Science</w:t>
                          </w:r>
                        </w:p>
                        <w:p w14:paraId="3BBFB198" w14:textId="77777777" w:rsidR="002A50B7" w:rsidRPr="009224E3" w:rsidRDefault="002A50B7" w:rsidP="00DB449D">
                          <w:pPr>
                            <w:pStyle w:val="Template-Unitnamelogoname"/>
                          </w:pPr>
                          <w:r>
                            <w:t>Aarhus University</w:t>
                          </w:r>
                          <w:bookmarkEnd w:id="2"/>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FA2F2" id="_x0000_t202" coordsize="21600,21600" o:spt="202" path="m,l,21600r21600,l21600,xe">
              <v:stroke joinstyle="miter"/>
              <v:path gradientshapeok="t" o:connecttype="rect"/>
            </v:shapetype>
            <v:shape id="LogoNavnHide" o:spid="_x0000_s1026" type="#_x0000_t202" style="position:absolute;margin-left:55.85pt;margin-top:61.8pt;width:481.9pt;height:58.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" filled="f" stroked="f">
              <v:textbox inset="0,0,0,0">
                <w:txbxContent>
                  <w:p w14:paraId="7030E3C5" w14:textId="77777777" w:rsidR="002A50B7" w:rsidRDefault="002A50B7" w:rsidP="00DB449D">
                    <w:pPr>
                      <w:pStyle w:val="Template-Parentlogoname"/>
                    </w:pPr>
                    <w:bookmarkStart w:id="3" w:name="bmkOffParent02"/>
                    <w:r>
                      <w:t>Interdisciplinary</w:t>
                    </w:r>
                  </w:p>
                  <w:p w14:paraId="1E9EE34C" w14:textId="77777777" w:rsidR="002A50B7" w:rsidRPr="009224E3" w:rsidRDefault="002A50B7" w:rsidP="00DB449D">
                    <w:pPr>
                      <w:pStyle w:val="Template-Parentlogoname"/>
                    </w:pPr>
                    <w:r>
                      <w:t>Nanoscience Center</w:t>
                    </w:r>
                    <w:bookmarkEnd w:id="3"/>
                  </w:p>
                  <w:p w14:paraId="50828F49" w14:textId="77777777" w:rsidR="002A50B7" w:rsidRDefault="002A50B7" w:rsidP="00DB449D">
                    <w:pPr>
                      <w:pStyle w:val="Template-Unitnamelogoname"/>
                    </w:pPr>
                    <w:bookmarkStart w:id="4" w:name="bmkOffUnitName02"/>
                    <w:r>
                      <w:t>Faculty of Science</w:t>
                    </w:r>
                  </w:p>
                  <w:p w14:paraId="3BBFB198" w14:textId="77777777" w:rsidR="002A50B7" w:rsidRPr="009224E3" w:rsidRDefault="002A50B7" w:rsidP="00DB449D">
                    <w:pPr>
                      <w:pStyle w:val="Template-Unitnamelogoname"/>
                    </w:pPr>
                    <w:r>
                      <w:t>Aarhus University</w:t>
                    </w:r>
                    <w:bookmarkEnd w:id="4"/>
                  </w:p>
                </w:txbxContent>
              </v:textbox>
              <w10:wrap anchorx="page" anchory="page"/>
            </v:shape>
          </w:pict>
        </mc:Fallback>
      </mc:AlternateContent>
    </w:r>
    <w:r>
      <w:rPr>
        <w:noProof/>
      </w:rPr>
      <mc:AlternateContent>
        <mc:Choice Requires="wpg">
          <w:drawing>
            <wp:anchor distT="0" distB="0" distL="114300" distR="114300" simplePos="0" relativeHeight="251661312" behindDoc="0" locked="0" layoutInCell="1" allowOverlap="1" wp14:anchorId="719921B5" wp14:editId="1AAF05F5">
              <wp:simplePos x="0" y="0"/>
              <wp:positionH relativeFrom="page">
                <wp:posOffset>720090</wp:posOffset>
              </wp:positionH>
              <wp:positionV relativeFrom="page">
                <wp:posOffset>360045</wp:posOffset>
              </wp:positionV>
              <wp:extent cx="609600" cy="304800"/>
              <wp:effectExtent l="0" t="4445" r="3810" b="0"/>
              <wp:wrapNone/>
              <wp:docPr id="12" name="LogoCanvasHide0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9600" cy="304800"/>
                        <a:chOff x="3544" y="573"/>
                        <a:chExt cx="960" cy="480"/>
                      </a:xfrm>
                    </wpg:grpSpPr>
                    <wps:wsp>
                      <wps:cNvPr id="14" name="AutoShape 32"/>
                      <wps:cNvSpPr>
                        <a:spLocks noChangeAspect="1" noChangeArrowheads="1" noTextEdit="1"/>
                      </wps:cNvSpPr>
                      <wps:spPr bwMode="auto">
                        <a:xfrm>
                          <a:off x="3544" y="573"/>
                          <a:ext cx="960" cy="48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0000"/>
                              </a:solidFill>
                            </a14:hiddenFill>
                          </a:ext>
                        </a:extLst>
                      </wps:spPr>
                      <wps:bodyPr rot="0" vert="horz" wrap="square" lIns="91440" tIns="45720" rIns="91440" bIns="45720" anchor="t" anchorCtr="0" upright="1">
                        <a:noAutofit/>
                      </wps:bodyPr>
                    </wps:wsp>
                    <wps:wsp>
                      <wps:cNvPr id="15" name="Freeform 33"/>
                      <wps:cNvSpPr>
                        <a:spLocks/>
                      </wps:cNvSpPr>
                      <wps:spPr bwMode="auto">
                        <a:xfrm>
                          <a:off x="4024" y="813"/>
                          <a:ext cx="480" cy="240"/>
                        </a:xfrm>
                        <a:custGeom>
                          <a:avLst/>
                          <a:gdLst>
                            <a:gd name="T0" fmla="*/ 8139 w 8160"/>
                            <a:gd name="T1" fmla="*/ 416 h 4080"/>
                            <a:gd name="T2" fmla="*/ 8033 w 8160"/>
                            <a:gd name="T3" fmla="*/ 1019 h 4080"/>
                            <a:gd name="T4" fmla="*/ 7841 w 8160"/>
                            <a:gd name="T5" fmla="*/ 1587 h 4080"/>
                            <a:gd name="T6" fmla="*/ 7571 w 8160"/>
                            <a:gd name="T7" fmla="*/ 2114 h 4080"/>
                            <a:gd name="T8" fmla="*/ 7231 w 8160"/>
                            <a:gd name="T9" fmla="*/ 2594 h 4080"/>
                            <a:gd name="T10" fmla="*/ 6827 w 8160"/>
                            <a:gd name="T11" fmla="*/ 3019 h 4080"/>
                            <a:gd name="T12" fmla="*/ 6365 w 8160"/>
                            <a:gd name="T13" fmla="*/ 3382 h 4080"/>
                            <a:gd name="T14" fmla="*/ 5853 w 8160"/>
                            <a:gd name="T15" fmla="*/ 3677 h 4080"/>
                            <a:gd name="T16" fmla="*/ 5297 w 8160"/>
                            <a:gd name="T17" fmla="*/ 3896 h 4080"/>
                            <a:gd name="T18" fmla="*/ 4703 w 8160"/>
                            <a:gd name="T19" fmla="*/ 4033 h 4080"/>
                            <a:gd name="T20" fmla="*/ 4080 w 8160"/>
                            <a:gd name="T21" fmla="*/ 4080 h 4080"/>
                            <a:gd name="T22" fmla="*/ 3460 w 8160"/>
                            <a:gd name="T23" fmla="*/ 4033 h 4080"/>
                            <a:gd name="T24" fmla="*/ 2868 w 8160"/>
                            <a:gd name="T25" fmla="*/ 3896 h 4080"/>
                            <a:gd name="T26" fmla="*/ 2313 w 8160"/>
                            <a:gd name="T27" fmla="*/ 3677 h 4080"/>
                            <a:gd name="T28" fmla="*/ 1800 w 8160"/>
                            <a:gd name="T29" fmla="*/ 3382 h 4080"/>
                            <a:gd name="T30" fmla="*/ 1338 w 8160"/>
                            <a:gd name="T31" fmla="*/ 3019 h 4080"/>
                            <a:gd name="T32" fmla="*/ 933 w 8160"/>
                            <a:gd name="T33" fmla="*/ 2594 h 4080"/>
                            <a:gd name="T34" fmla="*/ 592 w 8160"/>
                            <a:gd name="T35" fmla="*/ 2114 h 4080"/>
                            <a:gd name="T36" fmla="*/ 321 w 8160"/>
                            <a:gd name="T37" fmla="*/ 1587 h 4080"/>
                            <a:gd name="T38" fmla="*/ 129 w 8160"/>
                            <a:gd name="T39" fmla="*/ 1019 h 4080"/>
                            <a:gd name="T40" fmla="*/ 21 w 8160"/>
                            <a:gd name="T41" fmla="*/ 416 h 4080"/>
                            <a:gd name="T42" fmla="*/ 2040 w 8160"/>
                            <a:gd name="T43" fmla="*/ 0 h 4080"/>
                            <a:gd name="T44" fmla="*/ 2064 w 8160"/>
                            <a:gd name="T45" fmla="*/ 309 h 4080"/>
                            <a:gd name="T46" fmla="*/ 2133 w 8160"/>
                            <a:gd name="T47" fmla="*/ 604 h 4080"/>
                            <a:gd name="T48" fmla="*/ 2243 w 8160"/>
                            <a:gd name="T49" fmla="*/ 881 h 4080"/>
                            <a:gd name="T50" fmla="*/ 2391 w 8160"/>
                            <a:gd name="T51" fmla="*/ 1137 h 4080"/>
                            <a:gd name="T52" fmla="*/ 2572 w 8160"/>
                            <a:gd name="T53" fmla="*/ 1369 h 4080"/>
                            <a:gd name="T54" fmla="*/ 2786 w 8160"/>
                            <a:gd name="T55" fmla="*/ 1572 h 4080"/>
                            <a:gd name="T56" fmla="*/ 3025 w 8160"/>
                            <a:gd name="T57" fmla="*/ 1743 h 4080"/>
                            <a:gd name="T58" fmla="*/ 3290 w 8160"/>
                            <a:gd name="T59" fmla="*/ 1879 h 4080"/>
                            <a:gd name="T60" fmla="*/ 3573 w 8160"/>
                            <a:gd name="T61" fmla="*/ 1976 h 4080"/>
                            <a:gd name="T62" fmla="*/ 3873 w 8160"/>
                            <a:gd name="T63" fmla="*/ 2030 h 4080"/>
                            <a:gd name="T64" fmla="*/ 4186 w 8160"/>
                            <a:gd name="T65" fmla="*/ 2037 h 4080"/>
                            <a:gd name="T66" fmla="*/ 4492 w 8160"/>
                            <a:gd name="T67" fmla="*/ 1998 h 4080"/>
                            <a:gd name="T68" fmla="*/ 4784 w 8160"/>
                            <a:gd name="T69" fmla="*/ 1916 h 4080"/>
                            <a:gd name="T70" fmla="*/ 5054 w 8160"/>
                            <a:gd name="T71" fmla="*/ 1792 h 4080"/>
                            <a:gd name="T72" fmla="*/ 5303 w 8160"/>
                            <a:gd name="T73" fmla="*/ 1632 h 4080"/>
                            <a:gd name="T74" fmla="*/ 5524 w 8160"/>
                            <a:gd name="T75" fmla="*/ 1439 h 4080"/>
                            <a:gd name="T76" fmla="*/ 5716 w 8160"/>
                            <a:gd name="T77" fmla="*/ 1217 h 4080"/>
                            <a:gd name="T78" fmla="*/ 5875 w 8160"/>
                            <a:gd name="T79" fmla="*/ 969 h 4080"/>
                            <a:gd name="T80" fmla="*/ 5997 w 8160"/>
                            <a:gd name="T81" fmla="*/ 699 h 4080"/>
                            <a:gd name="T82" fmla="*/ 6079 w 8160"/>
                            <a:gd name="T83" fmla="*/ 409 h 4080"/>
                            <a:gd name="T84" fmla="*/ 6118 w 8160"/>
                            <a:gd name="T85" fmla="*/ 104 h 40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160" h="4080">
                              <a:moveTo>
                                <a:pt x="8160" y="0"/>
                              </a:moveTo>
                              <a:lnTo>
                                <a:pt x="8155" y="209"/>
                              </a:lnTo>
                              <a:lnTo>
                                <a:pt x="8139" y="416"/>
                              </a:lnTo>
                              <a:lnTo>
                                <a:pt x="8113" y="620"/>
                              </a:lnTo>
                              <a:lnTo>
                                <a:pt x="8077" y="821"/>
                              </a:lnTo>
                              <a:lnTo>
                                <a:pt x="8033" y="1019"/>
                              </a:lnTo>
                              <a:lnTo>
                                <a:pt x="7977" y="1212"/>
                              </a:lnTo>
                              <a:lnTo>
                                <a:pt x="7913" y="1401"/>
                              </a:lnTo>
                              <a:lnTo>
                                <a:pt x="7841" y="1587"/>
                              </a:lnTo>
                              <a:lnTo>
                                <a:pt x="7759" y="1768"/>
                              </a:lnTo>
                              <a:lnTo>
                                <a:pt x="7669" y="1943"/>
                              </a:lnTo>
                              <a:lnTo>
                                <a:pt x="7571" y="2114"/>
                              </a:lnTo>
                              <a:lnTo>
                                <a:pt x="7465" y="2280"/>
                              </a:lnTo>
                              <a:lnTo>
                                <a:pt x="7352" y="2440"/>
                              </a:lnTo>
                              <a:lnTo>
                                <a:pt x="7231" y="2594"/>
                              </a:lnTo>
                              <a:lnTo>
                                <a:pt x="7103" y="2742"/>
                              </a:lnTo>
                              <a:lnTo>
                                <a:pt x="6968" y="2884"/>
                              </a:lnTo>
                              <a:lnTo>
                                <a:pt x="6827" y="3019"/>
                              </a:lnTo>
                              <a:lnTo>
                                <a:pt x="6679" y="3148"/>
                              </a:lnTo>
                              <a:lnTo>
                                <a:pt x="6525" y="3268"/>
                              </a:lnTo>
                              <a:lnTo>
                                <a:pt x="6365" y="3382"/>
                              </a:lnTo>
                              <a:lnTo>
                                <a:pt x="6200" y="3488"/>
                              </a:lnTo>
                              <a:lnTo>
                                <a:pt x="6028" y="3586"/>
                              </a:lnTo>
                              <a:lnTo>
                                <a:pt x="5853" y="3677"/>
                              </a:lnTo>
                              <a:lnTo>
                                <a:pt x="5671" y="3759"/>
                              </a:lnTo>
                              <a:lnTo>
                                <a:pt x="5487" y="3832"/>
                              </a:lnTo>
                              <a:lnTo>
                                <a:pt x="5297" y="3896"/>
                              </a:lnTo>
                              <a:lnTo>
                                <a:pt x="5103" y="3951"/>
                              </a:lnTo>
                              <a:lnTo>
                                <a:pt x="4905" y="3997"/>
                              </a:lnTo>
                              <a:lnTo>
                                <a:pt x="4703" y="4033"/>
                              </a:lnTo>
                              <a:lnTo>
                                <a:pt x="4499" y="4059"/>
                              </a:lnTo>
                              <a:lnTo>
                                <a:pt x="4291" y="4075"/>
                              </a:lnTo>
                              <a:lnTo>
                                <a:pt x="4080" y="4080"/>
                              </a:lnTo>
                              <a:lnTo>
                                <a:pt x="3871" y="4075"/>
                              </a:lnTo>
                              <a:lnTo>
                                <a:pt x="3664" y="4059"/>
                              </a:lnTo>
                              <a:lnTo>
                                <a:pt x="3460" y="4033"/>
                              </a:lnTo>
                              <a:lnTo>
                                <a:pt x="3259" y="3997"/>
                              </a:lnTo>
                              <a:lnTo>
                                <a:pt x="3062" y="3951"/>
                              </a:lnTo>
                              <a:lnTo>
                                <a:pt x="2868" y="3896"/>
                              </a:lnTo>
                              <a:lnTo>
                                <a:pt x="2679" y="3832"/>
                              </a:lnTo>
                              <a:lnTo>
                                <a:pt x="2494" y="3759"/>
                              </a:lnTo>
                              <a:lnTo>
                                <a:pt x="2313" y="3677"/>
                              </a:lnTo>
                              <a:lnTo>
                                <a:pt x="2137" y="3586"/>
                              </a:lnTo>
                              <a:lnTo>
                                <a:pt x="1967" y="3488"/>
                              </a:lnTo>
                              <a:lnTo>
                                <a:pt x="1800" y="3382"/>
                              </a:lnTo>
                              <a:lnTo>
                                <a:pt x="1640" y="3268"/>
                              </a:lnTo>
                              <a:lnTo>
                                <a:pt x="1486" y="3148"/>
                              </a:lnTo>
                              <a:lnTo>
                                <a:pt x="1338" y="3019"/>
                              </a:lnTo>
                              <a:lnTo>
                                <a:pt x="1196" y="2884"/>
                              </a:lnTo>
                              <a:lnTo>
                                <a:pt x="1061" y="2742"/>
                              </a:lnTo>
                              <a:lnTo>
                                <a:pt x="933" y="2594"/>
                              </a:lnTo>
                              <a:lnTo>
                                <a:pt x="812" y="2440"/>
                              </a:lnTo>
                              <a:lnTo>
                                <a:pt x="698" y="2280"/>
                              </a:lnTo>
                              <a:lnTo>
                                <a:pt x="592" y="2114"/>
                              </a:lnTo>
                              <a:lnTo>
                                <a:pt x="493" y="1943"/>
                              </a:lnTo>
                              <a:lnTo>
                                <a:pt x="403" y="1768"/>
                              </a:lnTo>
                              <a:lnTo>
                                <a:pt x="321" y="1587"/>
                              </a:lnTo>
                              <a:lnTo>
                                <a:pt x="248" y="1401"/>
                              </a:lnTo>
                              <a:lnTo>
                                <a:pt x="184" y="1212"/>
                              </a:lnTo>
                              <a:lnTo>
                                <a:pt x="129" y="1019"/>
                              </a:lnTo>
                              <a:lnTo>
                                <a:pt x="83" y="821"/>
                              </a:lnTo>
                              <a:lnTo>
                                <a:pt x="47" y="620"/>
                              </a:lnTo>
                              <a:lnTo>
                                <a:pt x="21" y="416"/>
                              </a:lnTo>
                              <a:lnTo>
                                <a:pt x="5" y="209"/>
                              </a:lnTo>
                              <a:lnTo>
                                <a:pt x="0" y="0"/>
                              </a:lnTo>
                              <a:lnTo>
                                <a:pt x="2040" y="0"/>
                              </a:lnTo>
                              <a:lnTo>
                                <a:pt x="2043" y="104"/>
                              </a:lnTo>
                              <a:lnTo>
                                <a:pt x="2051" y="207"/>
                              </a:lnTo>
                              <a:lnTo>
                                <a:pt x="2064" y="309"/>
                              </a:lnTo>
                              <a:lnTo>
                                <a:pt x="2082" y="409"/>
                              </a:lnTo>
                              <a:lnTo>
                                <a:pt x="2105" y="507"/>
                              </a:lnTo>
                              <a:lnTo>
                                <a:pt x="2133" y="604"/>
                              </a:lnTo>
                              <a:lnTo>
                                <a:pt x="2164" y="699"/>
                              </a:lnTo>
                              <a:lnTo>
                                <a:pt x="2201" y="791"/>
                              </a:lnTo>
                              <a:lnTo>
                                <a:pt x="2243" y="881"/>
                              </a:lnTo>
                              <a:lnTo>
                                <a:pt x="2288" y="969"/>
                              </a:lnTo>
                              <a:lnTo>
                                <a:pt x="2337" y="1055"/>
                              </a:lnTo>
                              <a:lnTo>
                                <a:pt x="2391" y="1137"/>
                              </a:lnTo>
                              <a:lnTo>
                                <a:pt x="2448" y="1217"/>
                              </a:lnTo>
                              <a:lnTo>
                                <a:pt x="2508" y="1294"/>
                              </a:lnTo>
                              <a:lnTo>
                                <a:pt x="2572" y="1369"/>
                              </a:lnTo>
                              <a:lnTo>
                                <a:pt x="2641" y="1439"/>
                              </a:lnTo>
                              <a:lnTo>
                                <a:pt x="2711" y="1508"/>
                              </a:lnTo>
                              <a:lnTo>
                                <a:pt x="2786" y="1572"/>
                              </a:lnTo>
                              <a:lnTo>
                                <a:pt x="2863" y="1632"/>
                              </a:lnTo>
                              <a:lnTo>
                                <a:pt x="2943" y="1689"/>
                              </a:lnTo>
                              <a:lnTo>
                                <a:pt x="3025" y="1743"/>
                              </a:lnTo>
                              <a:lnTo>
                                <a:pt x="3111" y="1792"/>
                              </a:lnTo>
                              <a:lnTo>
                                <a:pt x="3199" y="1838"/>
                              </a:lnTo>
                              <a:lnTo>
                                <a:pt x="3290" y="1879"/>
                              </a:lnTo>
                              <a:lnTo>
                                <a:pt x="3381" y="1916"/>
                              </a:lnTo>
                              <a:lnTo>
                                <a:pt x="3476" y="1948"/>
                              </a:lnTo>
                              <a:lnTo>
                                <a:pt x="3573" y="1976"/>
                              </a:lnTo>
                              <a:lnTo>
                                <a:pt x="3671" y="1998"/>
                              </a:lnTo>
                              <a:lnTo>
                                <a:pt x="3771" y="2017"/>
                              </a:lnTo>
                              <a:lnTo>
                                <a:pt x="3873" y="2030"/>
                              </a:lnTo>
                              <a:lnTo>
                                <a:pt x="3976" y="2037"/>
                              </a:lnTo>
                              <a:lnTo>
                                <a:pt x="4080" y="2040"/>
                              </a:lnTo>
                              <a:lnTo>
                                <a:pt x="4186" y="2037"/>
                              </a:lnTo>
                              <a:lnTo>
                                <a:pt x="4289" y="2030"/>
                              </a:lnTo>
                              <a:lnTo>
                                <a:pt x="4392" y="2017"/>
                              </a:lnTo>
                              <a:lnTo>
                                <a:pt x="4492" y="1998"/>
                              </a:lnTo>
                              <a:lnTo>
                                <a:pt x="4591" y="1976"/>
                              </a:lnTo>
                              <a:lnTo>
                                <a:pt x="4688" y="1948"/>
                              </a:lnTo>
                              <a:lnTo>
                                <a:pt x="4784" y="1916"/>
                              </a:lnTo>
                              <a:lnTo>
                                <a:pt x="4876" y="1879"/>
                              </a:lnTo>
                              <a:lnTo>
                                <a:pt x="4966" y="1838"/>
                              </a:lnTo>
                              <a:lnTo>
                                <a:pt x="5054" y="1792"/>
                              </a:lnTo>
                              <a:lnTo>
                                <a:pt x="5140" y="1743"/>
                              </a:lnTo>
                              <a:lnTo>
                                <a:pt x="5222" y="1689"/>
                              </a:lnTo>
                              <a:lnTo>
                                <a:pt x="5303" y="1632"/>
                              </a:lnTo>
                              <a:lnTo>
                                <a:pt x="5379" y="1572"/>
                              </a:lnTo>
                              <a:lnTo>
                                <a:pt x="5454" y="1508"/>
                              </a:lnTo>
                              <a:lnTo>
                                <a:pt x="5524" y="1439"/>
                              </a:lnTo>
                              <a:lnTo>
                                <a:pt x="5592" y="1369"/>
                              </a:lnTo>
                              <a:lnTo>
                                <a:pt x="5656" y="1294"/>
                              </a:lnTo>
                              <a:lnTo>
                                <a:pt x="5716" y="1217"/>
                              </a:lnTo>
                              <a:lnTo>
                                <a:pt x="5773" y="1137"/>
                              </a:lnTo>
                              <a:lnTo>
                                <a:pt x="5826" y="1055"/>
                              </a:lnTo>
                              <a:lnTo>
                                <a:pt x="5875" y="969"/>
                              </a:lnTo>
                              <a:lnTo>
                                <a:pt x="5920" y="881"/>
                              </a:lnTo>
                              <a:lnTo>
                                <a:pt x="5961" y="791"/>
                              </a:lnTo>
                              <a:lnTo>
                                <a:pt x="5997" y="699"/>
                              </a:lnTo>
                              <a:lnTo>
                                <a:pt x="6029" y="604"/>
                              </a:lnTo>
                              <a:lnTo>
                                <a:pt x="6057" y="507"/>
                              </a:lnTo>
                              <a:lnTo>
                                <a:pt x="6079" y="409"/>
                              </a:lnTo>
                              <a:lnTo>
                                <a:pt x="6097" y="309"/>
                              </a:lnTo>
                              <a:lnTo>
                                <a:pt x="6110" y="207"/>
                              </a:lnTo>
                              <a:lnTo>
                                <a:pt x="6118" y="104"/>
                              </a:lnTo>
                              <a:lnTo>
                                <a:pt x="6120" y="0"/>
                              </a:lnTo>
                              <a:lnTo>
                                <a:pt x="8160" y="0"/>
                              </a:lnTo>
                              <a:close/>
                            </a:path>
                          </a:pathLst>
                        </a:custGeom>
                        <a:solidFill>
                          <a:srgbClr val="03428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6" name="Freeform 34"/>
                      <wps:cNvSpPr>
                        <a:spLocks/>
                      </wps:cNvSpPr>
                      <wps:spPr bwMode="auto">
                        <a:xfrm>
                          <a:off x="3544" y="573"/>
                          <a:ext cx="480" cy="480"/>
                        </a:xfrm>
                        <a:custGeom>
                          <a:avLst/>
                          <a:gdLst>
                            <a:gd name="T0" fmla="*/ 2878 w 8160"/>
                            <a:gd name="T1" fmla="*/ 8160 h 8160"/>
                            <a:gd name="T2" fmla="*/ 0 w 8160"/>
                            <a:gd name="T3" fmla="*/ 8160 h 8160"/>
                            <a:gd name="T4" fmla="*/ 8160 w 8160"/>
                            <a:gd name="T5" fmla="*/ 0 h 8160"/>
                            <a:gd name="T6" fmla="*/ 8160 w 8160"/>
                            <a:gd name="T7" fmla="*/ 2892 h 8160"/>
                            <a:gd name="T8" fmla="*/ 2878 w 8160"/>
                            <a:gd name="T9" fmla="*/ 8160 h 8160"/>
                          </a:gdLst>
                          <a:ahLst/>
                          <a:cxnLst>
                            <a:cxn ang="0">
                              <a:pos x="T0" y="T1"/>
                            </a:cxn>
                            <a:cxn ang="0">
                              <a:pos x="T2" y="T3"/>
                            </a:cxn>
                            <a:cxn ang="0">
                              <a:pos x="T4" y="T5"/>
                            </a:cxn>
                            <a:cxn ang="0">
                              <a:pos x="T6" y="T7"/>
                            </a:cxn>
                            <a:cxn ang="0">
                              <a:pos x="T8" y="T9"/>
                            </a:cxn>
                          </a:cxnLst>
                          <a:rect l="0" t="0" r="r" b="b"/>
                          <a:pathLst>
                            <a:path w="8160" h="8160">
                              <a:moveTo>
                                <a:pt x="2878" y="8160"/>
                              </a:moveTo>
                              <a:lnTo>
                                <a:pt x="0" y="8160"/>
                              </a:lnTo>
                              <a:lnTo>
                                <a:pt x="8160" y="0"/>
                              </a:lnTo>
                              <a:lnTo>
                                <a:pt x="8160" y="2892"/>
                              </a:lnTo>
                              <a:lnTo>
                                <a:pt x="2878" y="8160"/>
                              </a:lnTo>
                              <a:close/>
                            </a:path>
                          </a:pathLst>
                        </a:custGeom>
                        <a:solidFill>
                          <a:srgbClr val="03428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03367C" id="LogoCanvasHide02" o:spid="_x0000_s1026" style="position:absolute;margin-left:56.7pt;margin-top:28.35pt;width:48pt;height:24pt;z-index:251661312;mso-position-horizontal-relative:page;mso-position-vertical-relative:page" coordorigin="3544,573" coordsize="960,4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">
              <o:lock v:ext="edit" aspectratio="t"/>
              <v:rect id="AutoShape 32" o:spid="_x0000_s1027" style="position:absolute;left:3544;top:573;width:960;height:4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" filled="f" stroked="f">
                <o:lock v:ext="edit" aspectratio="t" text="t"/>
              </v:rect>
              <v:shape id="Freeform 33" o:spid="_x0000_s1028" style="position:absolute;left:4024;top:813;width:480;height:240;visibility:visible;mso-wrap-style:square;v-text-anchor:top" coordsize="8160,40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" path="m8160,r-5,209l8139,416r-26,204l8077,821r-44,198l7977,1212r-64,189l7841,1587r-82,181l7669,1943r-98,171l7465,2280r-113,160l7231,2594r-128,148l6968,2884r-141,135l6679,3148r-154,120l6365,3382r-165,106l6028,3586r-175,91l5671,3759r-184,73l5297,3896r-194,55l4905,3997r-202,36l4499,4059r-208,16l4080,4080r-209,-5l3664,4059r-204,-26l3259,3997r-197,-46l2868,3896r-189,-64l2494,3759r-181,-82l2137,3586r-170,-98l1800,3382,1640,3268,1486,3148,1338,3019,1196,2884,1061,2742,933,2594,812,2440,698,2280,592,2114,493,1943,403,1768,321,1587,248,1401,184,1212,129,1019,83,821,47,620,21,416,5,209,,,2040,r3,104l2051,207r13,102l2082,409r23,98l2133,604r31,95l2201,791r42,90l2288,969r49,86l2391,1137r57,80l2508,1294r64,75l2641,1439r70,69l2786,1572r77,60l2943,1689r82,54l3111,1792r88,46l3290,1879r91,37l3476,1948r97,28l3671,1998r100,19l3873,2030r103,7l4080,2040r106,-3l4289,2030r103,-13l4492,1998r99,-22l4688,1948r96,-32l4876,1879r90,-41l5054,1792r86,-49l5222,1689r81,-57l5379,1572r75,-64l5524,1439r68,-70l5656,1294r60,-77l5773,1137r53,-82l5875,969r45,-88l5961,791r36,-92l6029,604r28,-97l6079,409r18,-100l6110,207r8,-103l6120,,8160,xe" fillcolor="#03428e" stroked="f">
                <v:path arrowok="t" o:connecttype="custom" o:connectlocs="479,24;473,60;461,93;445,124;425,153;402,178;374,199;344,216;312,229;277,237;240,240;204,237;169,229;136,216;106,199;79,178;55,153;35,124;19,93;8,60;1,24;120,0;121,18;125,36;132,52;141,67;151,81;164,92;178,103;194,111;210,116;228,119;246,120;264,118;281,113;297,105;312,96;325,85;336,72;346,57;353,41;358,24;360,6" o:connectangles="0,0,0,0,0,0,0,0,0,0,0,0,0,0,0,0,0,0,0,0,0,0,0,0,0,0,0,0,0,0,0,0,0,0,0,0,0,0,0,0,0,0,0"/>
              </v:shape>
              <v:shape id="Freeform 34" o:spid="_x0000_s1029" style="position:absolute;left:3544;top:573;width:480;height:480;visibility:visible;mso-wrap-style:square;v-text-anchor:top" coordsize="8160,81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" path="m2878,8160l,8160,8160,r,2892l2878,8160xe" fillcolor="#03428e" stroked="f">
                <v:path arrowok="t" o:connecttype="custom" o:connectlocs="169,480;0,480;480,0;480,170;169,480" o:connectangles="0,0,0,0,0"/>
              </v:shape>
              <w10:wrap anchorx="page" anchory="page"/>
            </v:group>
          </w:pict>
        </mc:Fallback>
      </mc:AlternateContent>
    </w:r>
  </w:p>
  <w:p w14:paraId="309E75BC" w14:textId="77777777" w:rsidR="002A50B7" w:rsidRDefault="002A50B7">
    <w:pPr>
      <w:pStyle w:val="Header"/>
    </w:pPr>
    <w:r>
      <w:rPr>
        <w:noProof/>
      </w:rPr>
      <w:drawing>
        <wp:anchor distT="0" distB="0" distL="114300" distR="114300" simplePos="0" relativeHeight="251657216" behindDoc="1" locked="0" layoutInCell="1" allowOverlap="1" wp14:anchorId="47843C61" wp14:editId="370D2DCE">
          <wp:simplePos x="0" y="0"/>
          <wp:positionH relativeFrom="page">
            <wp:posOffset>180340</wp:posOffset>
          </wp:positionH>
          <wp:positionV relativeFrom="page">
            <wp:posOffset>3600450</wp:posOffset>
          </wp:positionV>
          <wp:extent cx="356870" cy="3798570"/>
          <wp:effectExtent l="19050" t="0" r="0" b="0"/>
          <wp:wrapNone/>
          <wp:docPr id="21" name="FoldeStregHide02"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StregHide02" descr="Skillelinjer"/>
                  <pic:cNvPicPr>
                    <a:picLocks noChangeAspect="1" noChangeArrowheads="1"/>
                  </pic:cNvPicPr>
                </pic:nvPicPr>
                <pic:blipFill>
                  <a:blip r:embed="rId1"/>
                  <a:srcRect r="-98425" b="-380"/>
                  <a:stretch>
                    <a:fillRect/>
                  </a:stretch>
                </pic:blipFill>
                <pic:spPr bwMode="auto">
                  <a:xfrm>
                    <a:off x="0" y="0"/>
                    <a:ext cx="356870" cy="3798570"/>
                  </a:xfrm>
                  <a:prstGeom prst="rect">
                    <a:avLst/>
                  </a:prstGeom>
                  <a:noFill/>
                </pic:spPr>
              </pic:pic>
            </a:graphicData>
          </a:graphic>
        </wp:anchor>
      </w:drawing>
    </w:r>
    <w:r>
      <w:rPr>
        <w:noProof/>
      </w:rPr>
      <mc:AlternateContent>
        <mc:Choice Requires="wps">
          <w:drawing>
            <wp:anchor distT="0" distB="0" distL="114300" distR="114300" simplePos="0" relativeHeight="251656192" behindDoc="0" locked="0" layoutInCell="1" allowOverlap="1" wp14:anchorId="0FA30624" wp14:editId="7C2F3F6F">
              <wp:simplePos x="0" y="0"/>
              <wp:positionH relativeFrom="page">
                <wp:posOffset>720090</wp:posOffset>
              </wp:positionH>
              <wp:positionV relativeFrom="page">
                <wp:posOffset>1526540</wp:posOffset>
              </wp:positionV>
              <wp:extent cx="890270" cy="1069340"/>
              <wp:effectExtent l="0" t="2540" r="2540" b="0"/>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10693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0A23546" w14:textId="77777777" w:rsidR="002A50B7" w:rsidRDefault="002A50B7" w:rsidP="005C13F3">
                          <w:pPr>
                            <w:rPr>
                              <w:rStyle w:val="PageNumber"/>
                            </w:rPr>
                          </w:pPr>
                          <w:bookmarkStart w:id="5" w:name="bmkOvsPage_01"/>
                          <w:r>
                            <w:rPr>
                              <w:rStyle w:val="PageNumber"/>
                            </w:rPr>
                            <w:t>Page</w:t>
                          </w:r>
                          <w:bookmarkEnd w:id="5"/>
                          <w:r>
                            <w:rPr>
                              <w:rStyle w:val="PageNumber"/>
                            </w:rPr>
                            <w:t xml:space="preserve"> </w:t>
                          </w:r>
                          <w:r>
                            <w:rPr>
                              <w:rStyle w:val="PageNumber"/>
                            </w:rPr>
                            <w:fldChar w:fldCharType="begin"/>
                          </w:r>
                          <w:r w:rsidRPr="009F27A2">
                            <w:rPr>
                              <w:rStyle w:val="PageNumber"/>
                            </w:rPr>
                            <w:instrText xml:space="preserve"> PAGE </w:instrText>
                          </w:r>
                          <w:r>
                            <w:rPr>
                              <w:rStyle w:val="PageNumber"/>
                            </w:rPr>
                            <w:fldChar w:fldCharType="separate"/>
                          </w:r>
                          <w:r w:rsidR="00D1566B">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w:instrText>
                          </w:r>
                          <w:r w:rsidRPr="009F27A2">
                            <w:rPr>
                              <w:rStyle w:val="PageNumber"/>
                            </w:rPr>
                            <w:instrText xml:space="preserve">PAGES </w:instrText>
                          </w:r>
                          <w:r>
                            <w:rPr>
                              <w:rStyle w:val="PageNumber"/>
                            </w:rPr>
                            <w:fldChar w:fldCharType="separate"/>
                          </w:r>
                          <w:r w:rsidR="00D1566B">
                            <w:rPr>
                              <w:rStyle w:val="PageNumber"/>
                              <w:noProof/>
                            </w:rPr>
                            <w:t>8</w:t>
                          </w:r>
                          <w:r>
                            <w:rPr>
                              <w:rStyle w:val="PageNumber"/>
                            </w:rPr>
                            <w:fldChar w:fldCharType="end"/>
                          </w:r>
                        </w:p>
                        <w:p w14:paraId="29E29E90" w14:textId="77777777" w:rsidR="002A50B7" w:rsidRPr="00192812" w:rsidRDefault="002A50B7" w:rsidP="005C13F3">
                          <w:pPr>
                            <w:pStyle w:val="Template-Date"/>
                            <w:spacing w:line="260" w:lineRule="exact"/>
                            <w:rPr>
                              <w:rStyle w:val="PageNumber"/>
                              <w:noProof w:val="0"/>
                              <w:spacing w:val="0"/>
                              <w:lang w:val="en-US"/>
                            </w:rPr>
                          </w:pPr>
                          <w:r>
                            <w:rPr>
                              <w:lang w:val="en-US"/>
                            </w:rPr>
                            <w:drawing>
                              <wp:inline distT="0" distB="0" distL="0" distR="0" wp14:anchorId="6A2F895B" wp14:editId="3CB557A1">
                                <wp:extent cx="352425" cy="152400"/>
                                <wp:effectExtent l="19050" t="0" r="0" b="0"/>
                                <wp:docPr id="3" name="Picture 3"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illelinjer"/>
                                        <pic:cNvPicPr>
                                          <a:picLocks noChangeAspect="1" noChangeArrowheads="1"/>
                                        </pic:cNvPicPr>
                                      </pic:nvPicPr>
                                      <pic:blipFill>
                                        <a:blip r:embed="rId1"/>
                                        <a:srcRect t="37848" r="-98425" b="58295"/>
                                        <a:stretch>
                                          <a:fillRect/>
                                        </a:stretch>
                                      </pic:blipFill>
                                      <pic:spPr bwMode="auto">
                                        <a:xfrm>
                                          <a:off x="0" y="0"/>
                                          <a:ext cx="352425" cy="1524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30624" id="Text Box 20" o:spid="_x0000_s1027" type="#_x0000_t202" style="position:absolute;margin-left:56.7pt;margin-top:120.2pt;width:70.1pt;height:84.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" filled="f" stroked="f">
              <v:textbox inset="0,0,0,0">
                <w:txbxContent>
                  <w:p w14:paraId="40A23546" w14:textId="77777777" w:rsidR="002A50B7" w:rsidRDefault="002A50B7" w:rsidP="005C13F3">
                    <w:pPr>
                      <w:rPr>
                        <w:rStyle w:val="PageNumber"/>
                      </w:rPr>
                    </w:pPr>
                    <w:bookmarkStart w:id="6" w:name="bmkOvsPage_01"/>
                    <w:r>
                      <w:rPr>
                        <w:rStyle w:val="PageNumber"/>
                      </w:rPr>
                      <w:t>Page</w:t>
                    </w:r>
                    <w:bookmarkEnd w:id="6"/>
                    <w:r>
                      <w:rPr>
                        <w:rStyle w:val="PageNumber"/>
                      </w:rPr>
                      <w:t xml:space="preserve"> </w:t>
                    </w:r>
                    <w:r>
                      <w:rPr>
                        <w:rStyle w:val="PageNumber"/>
                      </w:rPr>
                      <w:fldChar w:fldCharType="begin"/>
                    </w:r>
                    <w:r w:rsidRPr="009F27A2">
                      <w:rPr>
                        <w:rStyle w:val="PageNumber"/>
                      </w:rPr>
                      <w:instrText xml:space="preserve"> PAGE </w:instrText>
                    </w:r>
                    <w:r>
                      <w:rPr>
                        <w:rStyle w:val="PageNumber"/>
                      </w:rPr>
                      <w:fldChar w:fldCharType="separate"/>
                    </w:r>
                    <w:r w:rsidR="00D1566B">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w:instrText>
                    </w:r>
                    <w:r w:rsidRPr="009F27A2">
                      <w:rPr>
                        <w:rStyle w:val="PageNumber"/>
                      </w:rPr>
                      <w:instrText xml:space="preserve">PAGES </w:instrText>
                    </w:r>
                    <w:r>
                      <w:rPr>
                        <w:rStyle w:val="PageNumber"/>
                      </w:rPr>
                      <w:fldChar w:fldCharType="separate"/>
                    </w:r>
                    <w:r w:rsidR="00D1566B">
                      <w:rPr>
                        <w:rStyle w:val="PageNumber"/>
                        <w:noProof/>
                      </w:rPr>
                      <w:t>8</w:t>
                    </w:r>
                    <w:r>
                      <w:rPr>
                        <w:rStyle w:val="PageNumber"/>
                      </w:rPr>
                      <w:fldChar w:fldCharType="end"/>
                    </w:r>
                  </w:p>
                  <w:p w14:paraId="29E29E90" w14:textId="77777777" w:rsidR="002A50B7" w:rsidRPr="00192812" w:rsidRDefault="002A50B7" w:rsidP="005C13F3">
                    <w:pPr>
                      <w:pStyle w:val="Template-Date"/>
                      <w:spacing w:line="260" w:lineRule="exact"/>
                      <w:rPr>
                        <w:rStyle w:val="PageNumber"/>
                        <w:noProof w:val="0"/>
                        <w:spacing w:val="0"/>
                        <w:lang w:val="en-US"/>
                      </w:rPr>
                    </w:pPr>
                    <w:r>
                      <w:rPr>
                        <w:lang w:val="en-US"/>
                      </w:rPr>
                      <w:drawing>
                        <wp:inline distT="0" distB="0" distL="0" distR="0" wp14:anchorId="6A2F895B" wp14:editId="3CB557A1">
                          <wp:extent cx="352425" cy="152400"/>
                          <wp:effectExtent l="19050" t="0" r="0" b="0"/>
                          <wp:docPr id="3" name="Picture 3"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illelinjer"/>
                                  <pic:cNvPicPr>
                                    <a:picLocks noChangeAspect="1" noChangeArrowheads="1"/>
                                  </pic:cNvPicPr>
                                </pic:nvPicPr>
                                <pic:blipFill>
                                  <a:blip r:embed="rId1"/>
                                  <a:srcRect t="37848" r="-98425" b="58295"/>
                                  <a:stretch>
                                    <a:fillRect/>
                                  </a:stretch>
                                </pic:blipFill>
                                <pic:spPr bwMode="auto">
                                  <a:xfrm>
                                    <a:off x="0" y="0"/>
                                    <a:ext cx="352425" cy="152400"/>
                                  </a:xfrm>
                                  <a:prstGeom prst="rect">
                                    <a:avLst/>
                                  </a:prstGeom>
                                  <a:noFill/>
                                  <a:ln w="9525">
                                    <a:noFill/>
                                    <a:miter lim="800000"/>
                                    <a:headEnd/>
                                    <a:tailEnd/>
                                  </a:ln>
                                </pic:spPr>
                              </pic:pic>
                            </a:graphicData>
                          </a:graphic>
                        </wp:inline>
                      </w:drawing>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A9138" w14:textId="77777777" w:rsidR="002A50B7" w:rsidRDefault="002A50B7">
    <w:pPr>
      <w:pStyle w:val="Header"/>
    </w:pPr>
    <w:r>
      <w:rPr>
        <w:noProof/>
      </w:rPr>
      <mc:AlternateContent>
        <mc:Choice Requires="wpg">
          <w:drawing>
            <wp:anchor distT="0" distB="0" distL="114300" distR="114300" simplePos="0" relativeHeight="251659264" behindDoc="0" locked="0" layoutInCell="1" allowOverlap="1" wp14:anchorId="3BA1738B" wp14:editId="3BDA7CD4">
              <wp:simplePos x="0" y="0"/>
              <wp:positionH relativeFrom="page">
                <wp:posOffset>720090</wp:posOffset>
              </wp:positionH>
              <wp:positionV relativeFrom="page">
                <wp:posOffset>360045</wp:posOffset>
              </wp:positionV>
              <wp:extent cx="609600" cy="304800"/>
              <wp:effectExtent l="0" t="4445" r="3810" b="0"/>
              <wp:wrapNone/>
              <wp:docPr id="6" name="LogoCanvasHide0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9600" cy="304800"/>
                        <a:chOff x="3544" y="573"/>
                        <a:chExt cx="960" cy="480"/>
                      </a:xfrm>
                    </wpg:grpSpPr>
                    <wps:wsp>
                      <wps:cNvPr id="8" name="AutoShape 26"/>
                      <wps:cNvSpPr>
                        <a:spLocks noChangeAspect="1" noChangeArrowheads="1" noTextEdit="1"/>
                      </wps:cNvSpPr>
                      <wps:spPr bwMode="auto">
                        <a:xfrm>
                          <a:off x="3544" y="573"/>
                          <a:ext cx="960" cy="48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9" name="Freeform 28"/>
                      <wps:cNvSpPr>
                        <a:spLocks/>
                      </wps:cNvSpPr>
                      <wps:spPr bwMode="auto">
                        <a:xfrm>
                          <a:off x="4024" y="813"/>
                          <a:ext cx="480" cy="240"/>
                        </a:xfrm>
                        <a:custGeom>
                          <a:avLst/>
                          <a:gdLst>
                            <a:gd name="T0" fmla="*/ 8139 w 8160"/>
                            <a:gd name="T1" fmla="*/ 416 h 4080"/>
                            <a:gd name="T2" fmla="*/ 8033 w 8160"/>
                            <a:gd name="T3" fmla="*/ 1019 h 4080"/>
                            <a:gd name="T4" fmla="*/ 7841 w 8160"/>
                            <a:gd name="T5" fmla="*/ 1587 h 4080"/>
                            <a:gd name="T6" fmla="*/ 7571 w 8160"/>
                            <a:gd name="T7" fmla="*/ 2114 h 4080"/>
                            <a:gd name="T8" fmla="*/ 7231 w 8160"/>
                            <a:gd name="T9" fmla="*/ 2594 h 4080"/>
                            <a:gd name="T10" fmla="*/ 6827 w 8160"/>
                            <a:gd name="T11" fmla="*/ 3019 h 4080"/>
                            <a:gd name="T12" fmla="*/ 6365 w 8160"/>
                            <a:gd name="T13" fmla="*/ 3382 h 4080"/>
                            <a:gd name="T14" fmla="*/ 5853 w 8160"/>
                            <a:gd name="T15" fmla="*/ 3677 h 4080"/>
                            <a:gd name="T16" fmla="*/ 5297 w 8160"/>
                            <a:gd name="T17" fmla="*/ 3896 h 4080"/>
                            <a:gd name="T18" fmla="*/ 4703 w 8160"/>
                            <a:gd name="T19" fmla="*/ 4033 h 4080"/>
                            <a:gd name="T20" fmla="*/ 4080 w 8160"/>
                            <a:gd name="T21" fmla="*/ 4080 h 4080"/>
                            <a:gd name="T22" fmla="*/ 3460 w 8160"/>
                            <a:gd name="T23" fmla="*/ 4033 h 4080"/>
                            <a:gd name="T24" fmla="*/ 2868 w 8160"/>
                            <a:gd name="T25" fmla="*/ 3896 h 4080"/>
                            <a:gd name="T26" fmla="*/ 2313 w 8160"/>
                            <a:gd name="T27" fmla="*/ 3677 h 4080"/>
                            <a:gd name="T28" fmla="*/ 1800 w 8160"/>
                            <a:gd name="T29" fmla="*/ 3382 h 4080"/>
                            <a:gd name="T30" fmla="*/ 1338 w 8160"/>
                            <a:gd name="T31" fmla="*/ 3019 h 4080"/>
                            <a:gd name="T32" fmla="*/ 933 w 8160"/>
                            <a:gd name="T33" fmla="*/ 2594 h 4080"/>
                            <a:gd name="T34" fmla="*/ 592 w 8160"/>
                            <a:gd name="T35" fmla="*/ 2114 h 4080"/>
                            <a:gd name="T36" fmla="*/ 321 w 8160"/>
                            <a:gd name="T37" fmla="*/ 1587 h 4080"/>
                            <a:gd name="T38" fmla="*/ 129 w 8160"/>
                            <a:gd name="T39" fmla="*/ 1019 h 4080"/>
                            <a:gd name="T40" fmla="*/ 21 w 8160"/>
                            <a:gd name="T41" fmla="*/ 416 h 4080"/>
                            <a:gd name="T42" fmla="*/ 2040 w 8160"/>
                            <a:gd name="T43" fmla="*/ 0 h 4080"/>
                            <a:gd name="T44" fmla="*/ 2064 w 8160"/>
                            <a:gd name="T45" fmla="*/ 309 h 4080"/>
                            <a:gd name="T46" fmla="*/ 2133 w 8160"/>
                            <a:gd name="T47" fmla="*/ 604 h 4080"/>
                            <a:gd name="T48" fmla="*/ 2243 w 8160"/>
                            <a:gd name="T49" fmla="*/ 881 h 4080"/>
                            <a:gd name="T50" fmla="*/ 2391 w 8160"/>
                            <a:gd name="T51" fmla="*/ 1137 h 4080"/>
                            <a:gd name="T52" fmla="*/ 2572 w 8160"/>
                            <a:gd name="T53" fmla="*/ 1369 h 4080"/>
                            <a:gd name="T54" fmla="*/ 2786 w 8160"/>
                            <a:gd name="T55" fmla="*/ 1572 h 4080"/>
                            <a:gd name="T56" fmla="*/ 3025 w 8160"/>
                            <a:gd name="T57" fmla="*/ 1743 h 4080"/>
                            <a:gd name="T58" fmla="*/ 3290 w 8160"/>
                            <a:gd name="T59" fmla="*/ 1879 h 4080"/>
                            <a:gd name="T60" fmla="*/ 3573 w 8160"/>
                            <a:gd name="T61" fmla="*/ 1976 h 4080"/>
                            <a:gd name="T62" fmla="*/ 3873 w 8160"/>
                            <a:gd name="T63" fmla="*/ 2030 h 4080"/>
                            <a:gd name="T64" fmla="*/ 4186 w 8160"/>
                            <a:gd name="T65" fmla="*/ 2037 h 4080"/>
                            <a:gd name="T66" fmla="*/ 4492 w 8160"/>
                            <a:gd name="T67" fmla="*/ 1998 h 4080"/>
                            <a:gd name="T68" fmla="*/ 4784 w 8160"/>
                            <a:gd name="T69" fmla="*/ 1916 h 4080"/>
                            <a:gd name="T70" fmla="*/ 5054 w 8160"/>
                            <a:gd name="T71" fmla="*/ 1792 h 4080"/>
                            <a:gd name="T72" fmla="*/ 5303 w 8160"/>
                            <a:gd name="T73" fmla="*/ 1632 h 4080"/>
                            <a:gd name="T74" fmla="*/ 5524 w 8160"/>
                            <a:gd name="T75" fmla="*/ 1439 h 4080"/>
                            <a:gd name="T76" fmla="*/ 5716 w 8160"/>
                            <a:gd name="T77" fmla="*/ 1217 h 4080"/>
                            <a:gd name="T78" fmla="*/ 5875 w 8160"/>
                            <a:gd name="T79" fmla="*/ 969 h 4080"/>
                            <a:gd name="T80" fmla="*/ 5997 w 8160"/>
                            <a:gd name="T81" fmla="*/ 699 h 4080"/>
                            <a:gd name="T82" fmla="*/ 6079 w 8160"/>
                            <a:gd name="T83" fmla="*/ 409 h 4080"/>
                            <a:gd name="T84" fmla="*/ 6118 w 8160"/>
                            <a:gd name="T85" fmla="*/ 104 h 40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160" h="4080">
                              <a:moveTo>
                                <a:pt x="8160" y="0"/>
                              </a:moveTo>
                              <a:lnTo>
                                <a:pt x="8155" y="209"/>
                              </a:lnTo>
                              <a:lnTo>
                                <a:pt x="8139" y="416"/>
                              </a:lnTo>
                              <a:lnTo>
                                <a:pt x="8113" y="620"/>
                              </a:lnTo>
                              <a:lnTo>
                                <a:pt x="8077" y="821"/>
                              </a:lnTo>
                              <a:lnTo>
                                <a:pt x="8033" y="1019"/>
                              </a:lnTo>
                              <a:lnTo>
                                <a:pt x="7977" y="1212"/>
                              </a:lnTo>
                              <a:lnTo>
                                <a:pt x="7913" y="1401"/>
                              </a:lnTo>
                              <a:lnTo>
                                <a:pt x="7841" y="1587"/>
                              </a:lnTo>
                              <a:lnTo>
                                <a:pt x="7759" y="1768"/>
                              </a:lnTo>
                              <a:lnTo>
                                <a:pt x="7669" y="1943"/>
                              </a:lnTo>
                              <a:lnTo>
                                <a:pt x="7571" y="2114"/>
                              </a:lnTo>
                              <a:lnTo>
                                <a:pt x="7465" y="2280"/>
                              </a:lnTo>
                              <a:lnTo>
                                <a:pt x="7352" y="2440"/>
                              </a:lnTo>
                              <a:lnTo>
                                <a:pt x="7231" y="2594"/>
                              </a:lnTo>
                              <a:lnTo>
                                <a:pt x="7103" y="2742"/>
                              </a:lnTo>
                              <a:lnTo>
                                <a:pt x="6968" y="2884"/>
                              </a:lnTo>
                              <a:lnTo>
                                <a:pt x="6827" y="3019"/>
                              </a:lnTo>
                              <a:lnTo>
                                <a:pt x="6679" y="3148"/>
                              </a:lnTo>
                              <a:lnTo>
                                <a:pt x="6525" y="3268"/>
                              </a:lnTo>
                              <a:lnTo>
                                <a:pt x="6365" y="3382"/>
                              </a:lnTo>
                              <a:lnTo>
                                <a:pt x="6200" y="3488"/>
                              </a:lnTo>
                              <a:lnTo>
                                <a:pt x="6028" y="3586"/>
                              </a:lnTo>
                              <a:lnTo>
                                <a:pt x="5853" y="3677"/>
                              </a:lnTo>
                              <a:lnTo>
                                <a:pt x="5671" y="3759"/>
                              </a:lnTo>
                              <a:lnTo>
                                <a:pt x="5487" y="3832"/>
                              </a:lnTo>
                              <a:lnTo>
                                <a:pt x="5297" y="3896"/>
                              </a:lnTo>
                              <a:lnTo>
                                <a:pt x="5103" y="3951"/>
                              </a:lnTo>
                              <a:lnTo>
                                <a:pt x="4905" y="3997"/>
                              </a:lnTo>
                              <a:lnTo>
                                <a:pt x="4703" y="4033"/>
                              </a:lnTo>
                              <a:lnTo>
                                <a:pt x="4499" y="4059"/>
                              </a:lnTo>
                              <a:lnTo>
                                <a:pt x="4291" y="4075"/>
                              </a:lnTo>
                              <a:lnTo>
                                <a:pt x="4080" y="4080"/>
                              </a:lnTo>
                              <a:lnTo>
                                <a:pt x="3871" y="4075"/>
                              </a:lnTo>
                              <a:lnTo>
                                <a:pt x="3664" y="4059"/>
                              </a:lnTo>
                              <a:lnTo>
                                <a:pt x="3460" y="4033"/>
                              </a:lnTo>
                              <a:lnTo>
                                <a:pt x="3259" y="3997"/>
                              </a:lnTo>
                              <a:lnTo>
                                <a:pt x="3062" y="3951"/>
                              </a:lnTo>
                              <a:lnTo>
                                <a:pt x="2868" y="3896"/>
                              </a:lnTo>
                              <a:lnTo>
                                <a:pt x="2679" y="3832"/>
                              </a:lnTo>
                              <a:lnTo>
                                <a:pt x="2494" y="3759"/>
                              </a:lnTo>
                              <a:lnTo>
                                <a:pt x="2313" y="3677"/>
                              </a:lnTo>
                              <a:lnTo>
                                <a:pt x="2137" y="3586"/>
                              </a:lnTo>
                              <a:lnTo>
                                <a:pt x="1967" y="3488"/>
                              </a:lnTo>
                              <a:lnTo>
                                <a:pt x="1800" y="3382"/>
                              </a:lnTo>
                              <a:lnTo>
                                <a:pt x="1640" y="3268"/>
                              </a:lnTo>
                              <a:lnTo>
                                <a:pt x="1486" y="3148"/>
                              </a:lnTo>
                              <a:lnTo>
                                <a:pt x="1338" y="3019"/>
                              </a:lnTo>
                              <a:lnTo>
                                <a:pt x="1196" y="2884"/>
                              </a:lnTo>
                              <a:lnTo>
                                <a:pt x="1061" y="2742"/>
                              </a:lnTo>
                              <a:lnTo>
                                <a:pt x="933" y="2594"/>
                              </a:lnTo>
                              <a:lnTo>
                                <a:pt x="812" y="2440"/>
                              </a:lnTo>
                              <a:lnTo>
                                <a:pt x="698" y="2280"/>
                              </a:lnTo>
                              <a:lnTo>
                                <a:pt x="592" y="2114"/>
                              </a:lnTo>
                              <a:lnTo>
                                <a:pt x="493" y="1943"/>
                              </a:lnTo>
                              <a:lnTo>
                                <a:pt x="403" y="1768"/>
                              </a:lnTo>
                              <a:lnTo>
                                <a:pt x="321" y="1587"/>
                              </a:lnTo>
                              <a:lnTo>
                                <a:pt x="248" y="1401"/>
                              </a:lnTo>
                              <a:lnTo>
                                <a:pt x="184" y="1212"/>
                              </a:lnTo>
                              <a:lnTo>
                                <a:pt x="129" y="1019"/>
                              </a:lnTo>
                              <a:lnTo>
                                <a:pt x="83" y="821"/>
                              </a:lnTo>
                              <a:lnTo>
                                <a:pt x="47" y="620"/>
                              </a:lnTo>
                              <a:lnTo>
                                <a:pt x="21" y="416"/>
                              </a:lnTo>
                              <a:lnTo>
                                <a:pt x="5" y="209"/>
                              </a:lnTo>
                              <a:lnTo>
                                <a:pt x="0" y="0"/>
                              </a:lnTo>
                              <a:lnTo>
                                <a:pt x="2040" y="0"/>
                              </a:lnTo>
                              <a:lnTo>
                                <a:pt x="2043" y="104"/>
                              </a:lnTo>
                              <a:lnTo>
                                <a:pt x="2051" y="207"/>
                              </a:lnTo>
                              <a:lnTo>
                                <a:pt x="2064" y="309"/>
                              </a:lnTo>
                              <a:lnTo>
                                <a:pt x="2082" y="409"/>
                              </a:lnTo>
                              <a:lnTo>
                                <a:pt x="2105" y="507"/>
                              </a:lnTo>
                              <a:lnTo>
                                <a:pt x="2133" y="604"/>
                              </a:lnTo>
                              <a:lnTo>
                                <a:pt x="2164" y="699"/>
                              </a:lnTo>
                              <a:lnTo>
                                <a:pt x="2201" y="791"/>
                              </a:lnTo>
                              <a:lnTo>
                                <a:pt x="2243" y="881"/>
                              </a:lnTo>
                              <a:lnTo>
                                <a:pt x="2288" y="969"/>
                              </a:lnTo>
                              <a:lnTo>
                                <a:pt x="2337" y="1055"/>
                              </a:lnTo>
                              <a:lnTo>
                                <a:pt x="2391" y="1137"/>
                              </a:lnTo>
                              <a:lnTo>
                                <a:pt x="2448" y="1217"/>
                              </a:lnTo>
                              <a:lnTo>
                                <a:pt x="2508" y="1294"/>
                              </a:lnTo>
                              <a:lnTo>
                                <a:pt x="2572" y="1369"/>
                              </a:lnTo>
                              <a:lnTo>
                                <a:pt x="2641" y="1439"/>
                              </a:lnTo>
                              <a:lnTo>
                                <a:pt x="2711" y="1508"/>
                              </a:lnTo>
                              <a:lnTo>
                                <a:pt x="2786" y="1572"/>
                              </a:lnTo>
                              <a:lnTo>
                                <a:pt x="2863" y="1632"/>
                              </a:lnTo>
                              <a:lnTo>
                                <a:pt x="2943" y="1689"/>
                              </a:lnTo>
                              <a:lnTo>
                                <a:pt x="3025" y="1743"/>
                              </a:lnTo>
                              <a:lnTo>
                                <a:pt x="3111" y="1792"/>
                              </a:lnTo>
                              <a:lnTo>
                                <a:pt x="3199" y="1838"/>
                              </a:lnTo>
                              <a:lnTo>
                                <a:pt x="3290" y="1879"/>
                              </a:lnTo>
                              <a:lnTo>
                                <a:pt x="3381" y="1916"/>
                              </a:lnTo>
                              <a:lnTo>
                                <a:pt x="3476" y="1948"/>
                              </a:lnTo>
                              <a:lnTo>
                                <a:pt x="3573" y="1976"/>
                              </a:lnTo>
                              <a:lnTo>
                                <a:pt x="3671" y="1998"/>
                              </a:lnTo>
                              <a:lnTo>
                                <a:pt x="3771" y="2017"/>
                              </a:lnTo>
                              <a:lnTo>
                                <a:pt x="3873" y="2030"/>
                              </a:lnTo>
                              <a:lnTo>
                                <a:pt x="3976" y="2037"/>
                              </a:lnTo>
                              <a:lnTo>
                                <a:pt x="4080" y="2040"/>
                              </a:lnTo>
                              <a:lnTo>
                                <a:pt x="4186" y="2037"/>
                              </a:lnTo>
                              <a:lnTo>
                                <a:pt x="4289" y="2030"/>
                              </a:lnTo>
                              <a:lnTo>
                                <a:pt x="4392" y="2017"/>
                              </a:lnTo>
                              <a:lnTo>
                                <a:pt x="4492" y="1998"/>
                              </a:lnTo>
                              <a:lnTo>
                                <a:pt x="4591" y="1976"/>
                              </a:lnTo>
                              <a:lnTo>
                                <a:pt x="4688" y="1948"/>
                              </a:lnTo>
                              <a:lnTo>
                                <a:pt x="4784" y="1916"/>
                              </a:lnTo>
                              <a:lnTo>
                                <a:pt x="4876" y="1879"/>
                              </a:lnTo>
                              <a:lnTo>
                                <a:pt x="4966" y="1838"/>
                              </a:lnTo>
                              <a:lnTo>
                                <a:pt x="5054" y="1792"/>
                              </a:lnTo>
                              <a:lnTo>
                                <a:pt x="5140" y="1743"/>
                              </a:lnTo>
                              <a:lnTo>
                                <a:pt x="5222" y="1689"/>
                              </a:lnTo>
                              <a:lnTo>
                                <a:pt x="5303" y="1632"/>
                              </a:lnTo>
                              <a:lnTo>
                                <a:pt x="5379" y="1572"/>
                              </a:lnTo>
                              <a:lnTo>
                                <a:pt x="5454" y="1508"/>
                              </a:lnTo>
                              <a:lnTo>
                                <a:pt x="5524" y="1439"/>
                              </a:lnTo>
                              <a:lnTo>
                                <a:pt x="5592" y="1369"/>
                              </a:lnTo>
                              <a:lnTo>
                                <a:pt x="5656" y="1294"/>
                              </a:lnTo>
                              <a:lnTo>
                                <a:pt x="5716" y="1217"/>
                              </a:lnTo>
                              <a:lnTo>
                                <a:pt x="5773" y="1137"/>
                              </a:lnTo>
                              <a:lnTo>
                                <a:pt x="5826" y="1055"/>
                              </a:lnTo>
                              <a:lnTo>
                                <a:pt x="5875" y="969"/>
                              </a:lnTo>
                              <a:lnTo>
                                <a:pt x="5920" y="881"/>
                              </a:lnTo>
                              <a:lnTo>
                                <a:pt x="5961" y="791"/>
                              </a:lnTo>
                              <a:lnTo>
                                <a:pt x="5997" y="699"/>
                              </a:lnTo>
                              <a:lnTo>
                                <a:pt x="6029" y="604"/>
                              </a:lnTo>
                              <a:lnTo>
                                <a:pt x="6057" y="507"/>
                              </a:lnTo>
                              <a:lnTo>
                                <a:pt x="6079" y="409"/>
                              </a:lnTo>
                              <a:lnTo>
                                <a:pt x="6097" y="309"/>
                              </a:lnTo>
                              <a:lnTo>
                                <a:pt x="6110" y="207"/>
                              </a:lnTo>
                              <a:lnTo>
                                <a:pt x="6118" y="104"/>
                              </a:lnTo>
                              <a:lnTo>
                                <a:pt x="6120" y="0"/>
                              </a:lnTo>
                              <a:lnTo>
                                <a:pt x="8160" y="0"/>
                              </a:lnTo>
                              <a:close/>
                            </a:path>
                          </a:pathLst>
                        </a:custGeom>
                        <a:solidFill>
                          <a:srgbClr val="03428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29"/>
                      <wps:cNvSpPr>
                        <a:spLocks/>
                      </wps:cNvSpPr>
                      <wps:spPr bwMode="auto">
                        <a:xfrm>
                          <a:off x="3544" y="573"/>
                          <a:ext cx="480" cy="480"/>
                        </a:xfrm>
                        <a:custGeom>
                          <a:avLst/>
                          <a:gdLst>
                            <a:gd name="T0" fmla="*/ 2878 w 8160"/>
                            <a:gd name="T1" fmla="*/ 8160 h 8160"/>
                            <a:gd name="T2" fmla="*/ 0 w 8160"/>
                            <a:gd name="T3" fmla="*/ 8160 h 8160"/>
                            <a:gd name="T4" fmla="*/ 8160 w 8160"/>
                            <a:gd name="T5" fmla="*/ 0 h 8160"/>
                            <a:gd name="T6" fmla="*/ 8160 w 8160"/>
                            <a:gd name="T7" fmla="*/ 2892 h 8160"/>
                            <a:gd name="T8" fmla="*/ 2878 w 8160"/>
                            <a:gd name="T9" fmla="*/ 8160 h 8160"/>
                          </a:gdLst>
                          <a:ahLst/>
                          <a:cxnLst>
                            <a:cxn ang="0">
                              <a:pos x="T0" y="T1"/>
                            </a:cxn>
                            <a:cxn ang="0">
                              <a:pos x="T2" y="T3"/>
                            </a:cxn>
                            <a:cxn ang="0">
                              <a:pos x="T4" y="T5"/>
                            </a:cxn>
                            <a:cxn ang="0">
                              <a:pos x="T6" y="T7"/>
                            </a:cxn>
                            <a:cxn ang="0">
                              <a:pos x="T8" y="T9"/>
                            </a:cxn>
                          </a:cxnLst>
                          <a:rect l="0" t="0" r="r" b="b"/>
                          <a:pathLst>
                            <a:path w="8160" h="8160">
                              <a:moveTo>
                                <a:pt x="2878" y="8160"/>
                              </a:moveTo>
                              <a:lnTo>
                                <a:pt x="0" y="8160"/>
                              </a:lnTo>
                              <a:lnTo>
                                <a:pt x="8160" y="0"/>
                              </a:lnTo>
                              <a:lnTo>
                                <a:pt x="8160" y="2892"/>
                              </a:lnTo>
                              <a:lnTo>
                                <a:pt x="2878" y="8160"/>
                              </a:lnTo>
                              <a:close/>
                            </a:path>
                          </a:pathLst>
                        </a:custGeom>
                        <a:solidFill>
                          <a:srgbClr val="03428E"/>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3B17BD" id="LogoCanvasHide01" o:spid="_x0000_s1026" style="position:absolute;margin-left:56.7pt;margin-top:28.35pt;width:48pt;height:24pt;z-index:251659264;mso-position-horizontal-relative:page;mso-position-vertical-relative:page" coordorigin="3544,573" coordsize="960,4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">
              <o:lock v:ext="edit" aspectratio="t"/>
              <v:rect id="AutoShape 26" o:spid="_x0000_s1027" style="position:absolute;left:3544;top:573;width:960;height:4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" filled="f" stroked="f">
                <o:lock v:ext="edit" aspectratio="t" text="t"/>
              </v:rect>
              <v:shape id="Freeform 28" o:spid="_x0000_s1028" style="position:absolute;left:4024;top:813;width:480;height:240;visibility:visible;mso-wrap-style:square;v-text-anchor:top" coordsize="8160,40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" path="m8160,r-5,209l8139,416r-26,204l8077,821r-44,198l7977,1212r-64,189l7841,1587r-82,181l7669,1943r-98,171l7465,2280r-113,160l7231,2594r-128,148l6968,2884r-141,135l6679,3148r-154,120l6365,3382r-165,106l6028,3586r-175,91l5671,3759r-184,73l5297,3896r-194,55l4905,3997r-202,36l4499,4059r-208,16l4080,4080r-209,-5l3664,4059r-204,-26l3259,3997r-197,-46l2868,3896r-189,-64l2494,3759r-181,-82l2137,3586r-170,-98l1800,3382,1640,3268,1486,3148,1338,3019,1196,2884,1061,2742,933,2594,812,2440,698,2280,592,2114,493,1943,403,1768,321,1587,248,1401,184,1212,129,1019,83,821,47,620,21,416,5,209,,,2040,r3,104l2051,207r13,102l2082,409r23,98l2133,604r31,95l2201,791r42,90l2288,969r49,86l2391,1137r57,80l2508,1294r64,75l2641,1439r70,69l2786,1572r77,60l2943,1689r82,54l3111,1792r88,46l3290,1879r91,37l3476,1948r97,28l3671,1998r100,19l3873,2030r103,7l4080,2040r106,-3l4289,2030r103,-13l4492,1998r99,-22l4688,1948r96,-32l4876,1879r90,-41l5054,1792r86,-49l5222,1689r81,-57l5379,1572r75,-64l5524,1439r68,-70l5656,1294r60,-77l5773,1137r53,-82l5875,969r45,-88l5961,791r36,-92l6029,604r28,-97l6079,409r18,-100l6110,207r8,-103l6120,,8160,xe" fillcolor="#03428e" stroked="f">
                <v:path arrowok="t" o:connecttype="custom" o:connectlocs="479,24;473,60;461,93;445,124;425,153;402,178;374,199;344,216;312,229;277,237;240,240;204,237;169,229;136,216;106,199;79,178;55,153;35,124;19,93;8,60;1,24;120,0;121,18;125,36;132,52;141,67;151,81;164,92;178,103;194,111;210,116;228,119;246,120;264,118;281,113;297,105;312,96;325,85;336,72;346,57;353,41;358,24;360,6" o:connectangles="0,0,0,0,0,0,0,0,0,0,0,0,0,0,0,0,0,0,0,0,0,0,0,0,0,0,0,0,0,0,0,0,0,0,0,0,0,0,0,0,0,0,0"/>
              </v:shape>
              <v:shape id="Freeform 29" o:spid="_x0000_s1029" style="position:absolute;left:3544;top:573;width:480;height:480;visibility:visible;mso-wrap-style:square;v-text-anchor:top" coordsize="8160,81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" path="m2878,8160l,8160,8160,r,2892l2878,8160xe" fillcolor="#03428e" stroked="f">
                <v:path arrowok="t" o:connecttype="custom" o:connectlocs="169,480;0,480;480,0;480,170;169,480" o:connectangles="0,0,0,0,0"/>
              </v:shape>
              <w10:wrap anchorx="page" anchory="page"/>
            </v:group>
          </w:pict>
        </mc:Fallback>
      </mc:AlternateContent>
    </w:r>
    <w:r>
      <w:rPr>
        <w:noProof/>
      </w:rPr>
      <mc:AlternateContent>
        <mc:Choice Requires="wps">
          <w:drawing>
            <wp:anchor distT="0" distB="0" distL="114300" distR="114300" simplePos="0" relativeHeight="251658240" behindDoc="0" locked="0" layoutInCell="1" allowOverlap="1" wp14:anchorId="47F3A8FB" wp14:editId="69A68876">
              <wp:simplePos x="0" y="0"/>
              <wp:positionH relativeFrom="page">
                <wp:posOffset>709295</wp:posOffset>
              </wp:positionH>
              <wp:positionV relativeFrom="page">
                <wp:posOffset>784860</wp:posOffset>
              </wp:positionV>
              <wp:extent cx="6120130" cy="739140"/>
              <wp:effectExtent l="0" t="0" r="3175" b="0"/>
              <wp:wrapNone/>
              <wp:docPr id="4" name="LogoNavnForsideHid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391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6BECADE" w14:textId="77777777" w:rsidR="002A50B7" w:rsidRDefault="002A50B7" w:rsidP="0043573B">
                          <w:pPr>
                            <w:pStyle w:val="Template-Parentlogoname"/>
                          </w:pPr>
                          <w:bookmarkStart w:id="7" w:name="bmkOffParent"/>
                          <w:r>
                            <w:t>Interdisciplinary</w:t>
                          </w:r>
                        </w:p>
                        <w:p w14:paraId="00796E0F" w14:textId="77777777" w:rsidR="002A50B7" w:rsidRPr="009224E3" w:rsidRDefault="002A50B7" w:rsidP="0043573B">
                          <w:pPr>
                            <w:pStyle w:val="Template-Parentlogoname"/>
                          </w:pPr>
                          <w:r>
                            <w:t>Nanoscience Center</w:t>
                          </w:r>
                          <w:bookmarkEnd w:id="7"/>
                        </w:p>
                        <w:p w14:paraId="4D7FECE5" w14:textId="77777777" w:rsidR="002A50B7" w:rsidRDefault="002A50B7" w:rsidP="0043573B">
                          <w:pPr>
                            <w:pStyle w:val="Template-Unitnamelogoname"/>
                          </w:pPr>
                          <w:bookmarkStart w:id="8" w:name="bmkOffUnitName"/>
                          <w:r>
                            <w:t>Faculty of Science</w:t>
                          </w:r>
                        </w:p>
                        <w:p w14:paraId="3FAFF6EB" w14:textId="77777777" w:rsidR="002A50B7" w:rsidRPr="009224E3" w:rsidRDefault="002A50B7" w:rsidP="0043573B">
                          <w:pPr>
                            <w:pStyle w:val="Template-Unitnamelogoname"/>
                          </w:pPr>
                          <w:r>
                            <w:t>Aarhus University</w:t>
                          </w:r>
                          <w:bookmarkEnd w:id="8"/>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3A8FB" id="_x0000_t202" coordsize="21600,21600" o:spt="202" path="m,l,21600r21600,l21600,xe">
              <v:stroke joinstyle="miter"/>
              <v:path gradientshapeok="t" o:connecttype="rect"/>
            </v:shapetype>
            <v:shape id="LogoNavnForsideHide" o:spid="_x0000_s1028" type="#_x0000_t202" style="position:absolute;margin-left:55.85pt;margin-top:61.8pt;width:481.9pt;height:58.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" filled="f" stroked="f">
              <v:textbox inset="0,0,0,0">
                <w:txbxContent>
                  <w:p w14:paraId="26BECADE" w14:textId="77777777" w:rsidR="002A50B7" w:rsidRDefault="002A50B7" w:rsidP="0043573B">
                    <w:pPr>
                      <w:pStyle w:val="Template-Parentlogoname"/>
                    </w:pPr>
                    <w:bookmarkStart w:id="9" w:name="bmkOffParent"/>
                    <w:r>
                      <w:t>Interdisciplinary</w:t>
                    </w:r>
                  </w:p>
                  <w:p w14:paraId="00796E0F" w14:textId="77777777" w:rsidR="002A50B7" w:rsidRPr="009224E3" w:rsidRDefault="002A50B7" w:rsidP="0043573B">
                    <w:pPr>
                      <w:pStyle w:val="Template-Parentlogoname"/>
                    </w:pPr>
                    <w:r>
                      <w:t>Nanoscience Center</w:t>
                    </w:r>
                    <w:bookmarkEnd w:id="9"/>
                  </w:p>
                  <w:p w14:paraId="4D7FECE5" w14:textId="77777777" w:rsidR="002A50B7" w:rsidRDefault="002A50B7" w:rsidP="0043573B">
                    <w:pPr>
                      <w:pStyle w:val="Template-Unitnamelogoname"/>
                    </w:pPr>
                    <w:bookmarkStart w:id="10" w:name="bmkOffUnitName"/>
                    <w:r>
                      <w:t>Faculty of Science</w:t>
                    </w:r>
                  </w:p>
                  <w:p w14:paraId="3FAFF6EB" w14:textId="77777777" w:rsidR="002A50B7" w:rsidRPr="009224E3" w:rsidRDefault="002A50B7" w:rsidP="0043573B">
                    <w:pPr>
                      <w:pStyle w:val="Template-Unitnamelogoname"/>
                    </w:pPr>
                    <w:r>
                      <w:t>Aarhus University</w:t>
                    </w:r>
                    <w:bookmarkEnd w:id="10"/>
                  </w:p>
                </w:txbxContent>
              </v:textbox>
              <w10:wrap anchorx="page" anchory="page"/>
            </v:shape>
          </w:pict>
        </mc:Fallback>
      </mc:AlternateContent>
    </w:r>
  </w:p>
  <w:p w14:paraId="1791F06E" w14:textId="77777777" w:rsidR="002A50B7" w:rsidRDefault="002A50B7">
    <w:pPr>
      <w:pStyle w:val="Header"/>
    </w:pPr>
    <w:r>
      <w:rPr>
        <w:noProof/>
      </w:rPr>
      <w:drawing>
        <wp:anchor distT="0" distB="0" distL="114300" distR="114300" simplePos="0" relativeHeight="251655168" behindDoc="1" locked="0" layoutInCell="1" allowOverlap="1" wp14:anchorId="34CE0A8F" wp14:editId="5F77D4CF">
          <wp:simplePos x="0" y="0"/>
          <wp:positionH relativeFrom="page">
            <wp:posOffset>193040</wp:posOffset>
          </wp:positionH>
          <wp:positionV relativeFrom="page">
            <wp:posOffset>3741420</wp:posOffset>
          </wp:positionV>
          <wp:extent cx="355600" cy="3798570"/>
          <wp:effectExtent l="0" t="0" r="0" b="0"/>
          <wp:wrapNone/>
          <wp:docPr id="13" name="FoldeStregHide01"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StregHide01" descr="Skillelinjer"/>
                  <pic:cNvPicPr>
                    <a:picLocks noChangeAspect="1" noChangeArrowheads="1"/>
                  </pic:cNvPicPr>
                </pic:nvPicPr>
                <pic:blipFill>
                  <a:blip r:embed="rId1"/>
                  <a:srcRect r="-97881" b="-386"/>
                  <a:stretch>
                    <a:fillRect/>
                  </a:stretch>
                </pic:blipFill>
                <pic:spPr bwMode="auto">
                  <a:xfrm>
                    <a:off x="0" y="0"/>
                    <a:ext cx="355600" cy="3798570"/>
                  </a:xfrm>
                  <a:prstGeom prst="rect">
                    <a:avLst/>
                  </a:prstGeom>
                  <a:noFill/>
                </pic:spPr>
              </pic:pic>
            </a:graphicData>
          </a:graphic>
        </wp:anchor>
      </w:drawing>
    </w:r>
    <w:r>
      <w:rPr>
        <w:noProof/>
      </w:rPr>
      <mc:AlternateContent>
        <mc:Choice Requires="wps">
          <w:drawing>
            <wp:anchor distT="0" distB="0" distL="114300" distR="114300" simplePos="0" relativeHeight="251654144" behindDoc="0" locked="0" layoutInCell="1" allowOverlap="1" wp14:anchorId="132BE045" wp14:editId="15476D18">
              <wp:simplePos x="0" y="0"/>
              <wp:positionH relativeFrom="page">
                <wp:posOffset>720090</wp:posOffset>
              </wp:positionH>
              <wp:positionV relativeFrom="page">
                <wp:posOffset>3856990</wp:posOffset>
              </wp:positionV>
              <wp:extent cx="1350010" cy="4229100"/>
              <wp:effectExtent l="0" t="0" r="0" b="38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42291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815731" w14:textId="77777777" w:rsidR="002A50B7" w:rsidRPr="009846B5" w:rsidRDefault="002A50B7" w:rsidP="003F33BA">
                          <w:pPr>
                            <w:pStyle w:val="Template-Afdeling"/>
                            <w:rPr>
                              <w:lang w:val="en-US"/>
                            </w:rPr>
                          </w:pPr>
                          <w:bookmarkStart w:id="11" w:name="bmkADDepartment"/>
                          <w:bookmarkStart w:id="12" w:name="HIFbmkADDepartment"/>
                          <w:r w:rsidRPr="009846B5">
                            <w:rPr>
                              <w:lang w:val="en-US"/>
                            </w:rPr>
                            <w:t>Interdisciplinary Nanoscience Center</w:t>
                          </w:r>
                          <w:bookmarkEnd w:id="11"/>
                        </w:p>
                        <w:p w14:paraId="6FFAB303" w14:textId="77777777" w:rsidR="002A50B7" w:rsidRPr="009846B5" w:rsidRDefault="002A50B7" w:rsidP="003F33BA">
                          <w:pPr>
                            <w:pStyle w:val="Template"/>
                            <w:rPr>
                              <w:lang w:val="en-US"/>
                            </w:rPr>
                          </w:pPr>
                        </w:p>
                        <w:p w14:paraId="7FB26D7A" w14:textId="77777777" w:rsidR="002A50B7" w:rsidRPr="009846B5" w:rsidRDefault="002A50B7" w:rsidP="007A6435">
                          <w:pPr>
                            <w:pStyle w:val="Template-NavnMellemnavn"/>
                            <w:rPr>
                              <w:lang w:val="en-US"/>
                            </w:rPr>
                          </w:pPr>
                          <w:bookmarkStart w:id="13" w:name="HIFbmkADName"/>
                          <w:bookmarkEnd w:id="12"/>
                          <w:r>
                            <w:rPr>
                              <w:lang w:val="en-US"/>
                            </w:rPr>
                            <w:t>Jørgen Kjems</w:t>
                          </w:r>
                        </w:p>
                        <w:bookmarkEnd w:id="13"/>
                        <w:p w14:paraId="7B1ED708" w14:textId="77777777" w:rsidR="002A50B7" w:rsidRPr="009846B5" w:rsidRDefault="002A50B7" w:rsidP="003F33BA">
                          <w:pPr>
                            <w:pStyle w:val="Template-Brugerinfo"/>
                            <w:rPr>
                              <w:lang w:val="en-US"/>
                            </w:rPr>
                          </w:pPr>
                        </w:p>
                        <w:p w14:paraId="692C3588" w14:textId="77777777" w:rsidR="002A50B7" w:rsidRDefault="002A50B7" w:rsidP="003F33BA">
                          <w:pPr>
                            <w:pStyle w:val="Template-Brugerinfo"/>
                            <w:rPr>
                              <w:lang w:val="en-US"/>
                            </w:rPr>
                          </w:pPr>
                          <w:bookmarkStart w:id="14" w:name="bmkADTitle"/>
                          <w:bookmarkStart w:id="15" w:name="HIFbmkADTitle"/>
                          <w:r w:rsidRPr="009846B5">
                            <w:rPr>
                              <w:lang w:val="en-US"/>
                            </w:rPr>
                            <w:t>Professor</w:t>
                          </w:r>
                          <w:bookmarkEnd w:id="14"/>
                        </w:p>
                        <w:p w14:paraId="600E8456" w14:textId="77777777" w:rsidR="002A50B7" w:rsidRPr="009846B5" w:rsidRDefault="002A50B7" w:rsidP="003F33BA">
                          <w:pPr>
                            <w:pStyle w:val="Template-Brugerinfo"/>
                            <w:rPr>
                              <w:lang w:val="en-US"/>
                            </w:rPr>
                          </w:pPr>
                          <w:r>
                            <w:rPr>
                              <w:lang w:val="en-US"/>
                            </w:rPr>
                            <w:t>Head of iNANO</w:t>
                          </w:r>
                        </w:p>
                        <w:p w14:paraId="27F7C098" w14:textId="77777777" w:rsidR="002A50B7" w:rsidRPr="009846B5" w:rsidRDefault="002A50B7" w:rsidP="003F33BA">
                          <w:pPr>
                            <w:pStyle w:val="Template"/>
                            <w:rPr>
                              <w:lang w:val="en-US"/>
                            </w:rPr>
                          </w:pPr>
                        </w:p>
                        <w:p w14:paraId="66A44987" w14:textId="354EFE8B" w:rsidR="002A50B7" w:rsidRPr="00C96CED" w:rsidRDefault="002A50B7" w:rsidP="00E601F2">
                          <w:pPr>
                            <w:pStyle w:val="Template"/>
                          </w:pPr>
                          <w:bookmarkStart w:id="16" w:name="bmkOvsDate"/>
                          <w:bookmarkEnd w:id="15"/>
                          <w:r>
                            <w:t>Date</w:t>
                          </w:r>
                          <w:bookmarkEnd w:id="16"/>
                          <w:r>
                            <w:t xml:space="preserve">: </w:t>
                          </w:r>
                          <w:r w:rsidR="00B8420E">
                            <w:t>22 June 2018</w:t>
                          </w:r>
                          <w:r>
                            <w:rPr>
                              <w:lang w:val="en-US"/>
                            </w:rPr>
                            <w:drawing>
                              <wp:inline distT="0" distB="0" distL="0" distR="0" wp14:anchorId="13EF80BA" wp14:editId="662A0CC0">
                                <wp:extent cx="352425" cy="152400"/>
                                <wp:effectExtent l="19050" t="0" r="0" b="0"/>
                                <wp:docPr id="5" name="Picture 5"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killelinjer"/>
                                        <pic:cNvPicPr>
                                          <a:picLocks noChangeAspect="1" noChangeArrowheads="1"/>
                                        </pic:cNvPicPr>
                                      </pic:nvPicPr>
                                      <pic:blipFill>
                                        <a:blip r:embed="rId1"/>
                                        <a:srcRect t="37848" r="-98425" b="58295"/>
                                        <a:stretch>
                                          <a:fillRect/>
                                        </a:stretch>
                                      </pic:blipFill>
                                      <pic:spPr bwMode="auto">
                                        <a:xfrm>
                                          <a:off x="0" y="0"/>
                                          <a:ext cx="352425" cy="152400"/>
                                        </a:xfrm>
                                        <a:prstGeom prst="rect">
                                          <a:avLst/>
                                        </a:prstGeom>
                                        <a:noFill/>
                                        <a:ln w="9525">
                                          <a:noFill/>
                                          <a:miter lim="800000"/>
                                          <a:headEnd/>
                                          <a:tailEnd/>
                                        </a:ln>
                                      </pic:spPr>
                                    </pic:pic>
                                  </a:graphicData>
                                </a:graphic>
                              </wp:inline>
                            </w:drawing>
                          </w:r>
                        </w:p>
                        <w:p w14:paraId="47A5B6BB" w14:textId="77777777" w:rsidR="002A50B7" w:rsidRDefault="002A50B7" w:rsidP="00B525C1">
                          <w:pPr>
                            <w:pStyle w:val="Template-Date"/>
                            <w:spacing w:line="120" w:lineRule="exact"/>
                          </w:pPr>
                        </w:p>
                        <w:p w14:paraId="3B5FF2FC" w14:textId="77777777" w:rsidR="002A50B7" w:rsidRPr="009846B5" w:rsidRDefault="002A50B7" w:rsidP="002171DE">
                          <w:pPr>
                            <w:pStyle w:val="Template-Date"/>
                          </w:pPr>
                          <w:bookmarkStart w:id="17" w:name="bmkOvsDirect"/>
                          <w:bookmarkStart w:id="18" w:name="HIFbmkADDirectPhone"/>
                          <w:r w:rsidRPr="009846B5">
                            <w:t>Direct Tel.: +45</w:t>
                          </w:r>
                          <w:bookmarkEnd w:id="17"/>
                          <w:r w:rsidRPr="009846B5">
                            <w:t xml:space="preserve"> </w:t>
                          </w:r>
                          <w:bookmarkStart w:id="19" w:name="bmkADDirectPhone"/>
                          <w:r w:rsidRPr="009846B5">
                            <w:t>894</w:t>
                          </w:r>
                          <w:r>
                            <w:t>22686</w:t>
                          </w:r>
                          <w:bookmarkEnd w:id="19"/>
                        </w:p>
                        <w:p w14:paraId="6AF97939" w14:textId="77777777" w:rsidR="002A50B7" w:rsidRPr="009846B5" w:rsidRDefault="002A50B7" w:rsidP="002171DE">
                          <w:pPr>
                            <w:pStyle w:val="Template-Date"/>
                            <w:rPr>
                              <w:vanish/>
                            </w:rPr>
                          </w:pPr>
                          <w:bookmarkStart w:id="20" w:name="bmkOvsPager"/>
                          <w:bookmarkStart w:id="21" w:name="HIFbmkADPersonsøger"/>
                          <w:bookmarkEnd w:id="18"/>
                          <w:r w:rsidRPr="009846B5">
                            <w:rPr>
                              <w:vanish/>
                            </w:rPr>
                            <w:t>Personsøger:</w:t>
                          </w:r>
                          <w:bookmarkEnd w:id="20"/>
                          <w:r w:rsidRPr="009846B5">
                            <w:rPr>
                              <w:vanish/>
                            </w:rPr>
                            <w:t xml:space="preserve"> </w:t>
                          </w:r>
                          <w:bookmarkStart w:id="22" w:name="bmkADPersonsøger"/>
                          <w:bookmarkEnd w:id="22"/>
                        </w:p>
                        <w:p w14:paraId="7FAC6B13" w14:textId="77777777" w:rsidR="002A50B7" w:rsidRPr="009846B5" w:rsidRDefault="002A50B7" w:rsidP="002171DE">
                          <w:pPr>
                            <w:pStyle w:val="Template-Date"/>
                            <w:rPr>
                              <w:vanish/>
                            </w:rPr>
                          </w:pPr>
                          <w:bookmarkStart w:id="23" w:name="bmkOvsPrivate"/>
                          <w:bookmarkStart w:id="24" w:name="HIFbmkADPrivatePhone"/>
                          <w:bookmarkEnd w:id="21"/>
                          <w:r w:rsidRPr="009846B5">
                            <w:rPr>
                              <w:vanish/>
                            </w:rPr>
                            <w:t>Privat tlf.:</w:t>
                          </w:r>
                          <w:bookmarkEnd w:id="23"/>
                          <w:r w:rsidRPr="009846B5">
                            <w:rPr>
                              <w:vanish/>
                            </w:rPr>
                            <w:t xml:space="preserve"> </w:t>
                          </w:r>
                          <w:bookmarkStart w:id="25" w:name="bmkADPrivatePhone"/>
                          <w:bookmarkEnd w:id="25"/>
                        </w:p>
                        <w:p w14:paraId="1494C359" w14:textId="77777777" w:rsidR="002A50B7" w:rsidRPr="009846B5" w:rsidRDefault="002A50B7" w:rsidP="002171DE">
                          <w:pPr>
                            <w:pStyle w:val="Template-Date"/>
                            <w:rPr>
                              <w:lang w:val="en-US"/>
                            </w:rPr>
                          </w:pPr>
                          <w:bookmarkStart w:id="26" w:name="bmkOvsMobile"/>
                          <w:bookmarkStart w:id="27" w:name="HIFbmkADMobile"/>
                          <w:bookmarkEnd w:id="24"/>
                          <w:r w:rsidRPr="009846B5">
                            <w:rPr>
                              <w:lang w:val="en-US"/>
                            </w:rPr>
                            <w:t>Mobile Tel.: +45</w:t>
                          </w:r>
                          <w:bookmarkEnd w:id="26"/>
                          <w:r w:rsidRPr="009846B5">
                            <w:rPr>
                              <w:lang w:val="en-US"/>
                            </w:rPr>
                            <w:t xml:space="preserve"> </w:t>
                          </w:r>
                          <w:bookmarkStart w:id="28" w:name="bmkADMobile"/>
                          <w:r w:rsidRPr="009846B5">
                            <w:rPr>
                              <w:lang w:val="en-US"/>
                            </w:rPr>
                            <w:t>2</w:t>
                          </w:r>
                          <w:r>
                            <w:rPr>
                              <w:lang w:val="en-US"/>
                            </w:rPr>
                            <w:t>8992086</w:t>
                          </w:r>
                          <w:bookmarkEnd w:id="28"/>
                        </w:p>
                        <w:p w14:paraId="2A16E228" w14:textId="77777777" w:rsidR="002A50B7" w:rsidRPr="009846B5" w:rsidRDefault="002A50B7" w:rsidP="002171DE">
                          <w:pPr>
                            <w:pStyle w:val="Template-Date"/>
                            <w:rPr>
                              <w:lang w:val="en-US"/>
                            </w:rPr>
                          </w:pPr>
                          <w:bookmarkStart w:id="29" w:name="bmkOvsFax_01"/>
                          <w:bookmarkStart w:id="30" w:name="HIFbmkADDirectFax"/>
                          <w:bookmarkEnd w:id="27"/>
                          <w:r w:rsidRPr="009846B5">
                            <w:rPr>
                              <w:lang w:val="en-US"/>
                            </w:rPr>
                            <w:t>Fax: +45</w:t>
                          </w:r>
                          <w:bookmarkEnd w:id="29"/>
                          <w:r w:rsidRPr="009846B5">
                            <w:rPr>
                              <w:lang w:val="en-US"/>
                            </w:rPr>
                            <w:t xml:space="preserve"> </w:t>
                          </w:r>
                          <w:r>
                            <w:rPr>
                              <w:lang w:val="en-US"/>
                            </w:rPr>
                            <w:t>8619 6500</w:t>
                          </w:r>
                        </w:p>
                        <w:p w14:paraId="4AEEF48B" w14:textId="77777777" w:rsidR="002A50B7" w:rsidRPr="009846B5" w:rsidRDefault="002A50B7" w:rsidP="002171DE">
                          <w:pPr>
                            <w:pStyle w:val="Template-Date"/>
                            <w:rPr>
                              <w:lang w:val="en-US"/>
                            </w:rPr>
                          </w:pPr>
                          <w:bookmarkStart w:id="31" w:name="bmkOvsEmail"/>
                          <w:bookmarkStart w:id="32" w:name="HIFbmkADEmail"/>
                          <w:bookmarkEnd w:id="30"/>
                          <w:r w:rsidRPr="009846B5">
                            <w:rPr>
                              <w:lang w:val="en-US"/>
                            </w:rPr>
                            <w:t>E-mail</w:t>
                          </w:r>
                          <w:bookmarkEnd w:id="31"/>
                          <w:r w:rsidRPr="009846B5">
                            <w:rPr>
                              <w:lang w:val="en-US"/>
                            </w:rPr>
                            <w:t xml:space="preserve">: </w:t>
                          </w:r>
                          <w:bookmarkStart w:id="33" w:name="bmkADEmail"/>
                          <w:r>
                            <w:rPr>
                              <w:lang w:val="en-US"/>
                            </w:rPr>
                            <w:t>kjems</w:t>
                          </w:r>
                          <w:r w:rsidRPr="009846B5">
                            <w:rPr>
                              <w:lang w:val="en-US"/>
                            </w:rPr>
                            <w:t>@inano.au.dk</w:t>
                          </w:r>
                          <w:bookmarkEnd w:id="33"/>
                        </w:p>
                        <w:bookmarkEnd w:id="32"/>
                        <w:p w14:paraId="4C28546F" w14:textId="77777777" w:rsidR="002A50B7" w:rsidRPr="009846B5" w:rsidRDefault="002A50B7" w:rsidP="002171DE">
                          <w:pPr>
                            <w:pStyle w:val="Template-Date"/>
                            <w:rPr>
                              <w:lang w:val="en-US"/>
                            </w:rPr>
                          </w:pPr>
                        </w:p>
                        <w:p w14:paraId="423BFB4B" w14:textId="77777777" w:rsidR="002A50B7" w:rsidRPr="009846B5" w:rsidRDefault="002A50B7" w:rsidP="002171DE">
                          <w:pPr>
                            <w:pStyle w:val="Template-Date"/>
                            <w:rPr>
                              <w:lang w:val="en-US"/>
                            </w:rPr>
                          </w:pPr>
                          <w:bookmarkStart w:id="34" w:name="HIFbmkADWww"/>
                          <w:r w:rsidRPr="009846B5">
                            <w:rPr>
                              <w:lang w:val="en-US"/>
                            </w:rPr>
                            <w:t xml:space="preserve">Web: </w:t>
                          </w:r>
                          <w:r>
                            <w:rPr>
                              <w:lang w:val="en-US"/>
                            </w:rPr>
                            <w:t>www.inano.dk</w:t>
                          </w:r>
                        </w:p>
                        <w:p w14:paraId="12244557" w14:textId="77777777" w:rsidR="002A50B7" w:rsidRPr="009846B5" w:rsidRDefault="002A50B7" w:rsidP="002171DE">
                          <w:pPr>
                            <w:pStyle w:val="Template-Date"/>
                            <w:rPr>
                              <w:lang w:val="en-US"/>
                            </w:rPr>
                          </w:pPr>
                        </w:p>
                        <w:p w14:paraId="1484CCF6" w14:textId="77777777" w:rsidR="002A50B7" w:rsidRPr="009846B5" w:rsidRDefault="002A50B7" w:rsidP="002171DE">
                          <w:pPr>
                            <w:pStyle w:val="Template-Date"/>
                            <w:rPr>
                              <w:vanish/>
                            </w:rPr>
                          </w:pPr>
                          <w:bookmarkStart w:id="35" w:name="bmkOvsJournalNr"/>
                          <w:bookmarkStart w:id="36" w:name="HIFbmkFldJournalNr"/>
                          <w:bookmarkEnd w:id="34"/>
                          <w:r w:rsidRPr="009846B5">
                            <w:rPr>
                              <w:vanish/>
                            </w:rPr>
                            <w:t>Journal nr</w:t>
                          </w:r>
                          <w:bookmarkEnd w:id="35"/>
                          <w:r w:rsidRPr="009846B5">
                            <w:rPr>
                              <w:vanish/>
                            </w:rPr>
                            <w:t xml:space="preserve">.: </w:t>
                          </w:r>
                          <w:bookmarkStart w:id="37" w:name="bmkFldJournalNr"/>
                          <w:bookmarkEnd w:id="37"/>
                        </w:p>
                        <w:p w14:paraId="45B7AF3E" w14:textId="77777777" w:rsidR="002A50B7" w:rsidRPr="009846B5" w:rsidRDefault="002A50B7" w:rsidP="002171DE">
                          <w:pPr>
                            <w:pStyle w:val="Template-Date"/>
                            <w:rPr>
                              <w:vanish/>
                            </w:rPr>
                          </w:pPr>
                          <w:bookmarkStart w:id="38" w:name="bmkOvsÅrskortNr"/>
                          <w:bookmarkStart w:id="39" w:name="HIFbmkFldÅrskortNr"/>
                          <w:bookmarkEnd w:id="36"/>
                          <w:r w:rsidRPr="009846B5">
                            <w:rPr>
                              <w:vanish/>
                            </w:rPr>
                            <w:t>Årskortnr</w:t>
                          </w:r>
                          <w:bookmarkEnd w:id="38"/>
                          <w:r w:rsidRPr="009846B5">
                            <w:rPr>
                              <w:vanish/>
                            </w:rPr>
                            <w:t xml:space="preserve">.: </w:t>
                          </w:r>
                          <w:bookmarkStart w:id="40" w:name="bmkFldÅrskortNr"/>
                          <w:bookmarkEnd w:id="40"/>
                        </w:p>
                        <w:p w14:paraId="32CAA801" w14:textId="77777777" w:rsidR="002A50B7" w:rsidRPr="009846B5" w:rsidRDefault="002A50B7" w:rsidP="002171DE">
                          <w:pPr>
                            <w:pStyle w:val="Template-Date"/>
                            <w:rPr>
                              <w:vanish/>
                            </w:rPr>
                          </w:pPr>
                          <w:bookmarkStart w:id="41" w:name="bmkOvsCPR"/>
                          <w:bookmarkStart w:id="42" w:name="HIFbmkFldCprNr"/>
                          <w:bookmarkEnd w:id="39"/>
                          <w:r w:rsidRPr="009846B5">
                            <w:rPr>
                              <w:vanish/>
                            </w:rPr>
                            <w:t>CPR-nr</w:t>
                          </w:r>
                          <w:bookmarkEnd w:id="41"/>
                          <w:r w:rsidRPr="009846B5">
                            <w:rPr>
                              <w:vanish/>
                            </w:rPr>
                            <w:t xml:space="preserve">.: </w:t>
                          </w:r>
                          <w:bookmarkStart w:id="43" w:name="bmkFldCprNr"/>
                          <w:bookmarkEnd w:id="43"/>
                        </w:p>
                        <w:p w14:paraId="239BF6F9" w14:textId="77777777" w:rsidR="002A50B7" w:rsidRPr="009846B5" w:rsidRDefault="002A50B7" w:rsidP="002171DE">
                          <w:pPr>
                            <w:pStyle w:val="Template-Date"/>
                            <w:rPr>
                              <w:vanish/>
                            </w:rPr>
                          </w:pPr>
                          <w:bookmarkStart w:id="44" w:name="bmkOvsModtCPR"/>
                          <w:bookmarkStart w:id="45" w:name="HIFbmkFldModtagerCvrNr"/>
                          <w:bookmarkEnd w:id="42"/>
                          <w:r w:rsidRPr="009846B5">
                            <w:rPr>
                              <w:vanish/>
                            </w:rPr>
                            <w:t>Modt. CVR-nr</w:t>
                          </w:r>
                          <w:bookmarkEnd w:id="44"/>
                          <w:r w:rsidRPr="009846B5">
                            <w:rPr>
                              <w:vanish/>
                            </w:rPr>
                            <w:t xml:space="preserve">.: </w:t>
                          </w:r>
                          <w:bookmarkStart w:id="46" w:name="bmkFldModtagerCvrNr"/>
                          <w:bookmarkEnd w:id="46"/>
                        </w:p>
                        <w:p w14:paraId="315E624F" w14:textId="77777777" w:rsidR="002A50B7" w:rsidRPr="009846B5" w:rsidRDefault="002A50B7" w:rsidP="002171DE">
                          <w:pPr>
                            <w:pStyle w:val="Template-Date"/>
                            <w:rPr>
                              <w:vanish/>
                            </w:rPr>
                          </w:pPr>
                          <w:bookmarkStart w:id="47" w:name="bmkOvsReference"/>
                          <w:bookmarkStart w:id="48" w:name="HIFbmkFldReference"/>
                          <w:bookmarkEnd w:id="45"/>
                          <w:r w:rsidRPr="009846B5">
                            <w:rPr>
                              <w:vanish/>
                            </w:rPr>
                            <w:t>Reference</w:t>
                          </w:r>
                          <w:bookmarkEnd w:id="47"/>
                          <w:r w:rsidRPr="009846B5">
                            <w:rPr>
                              <w:vanish/>
                            </w:rPr>
                            <w:t xml:space="preserve">: </w:t>
                          </w:r>
                          <w:bookmarkStart w:id="49" w:name="bmkFldReference"/>
                          <w:bookmarkEnd w:id="49"/>
                        </w:p>
                        <w:bookmarkEnd w:id="48"/>
                        <w:p w14:paraId="0CEE3EDA" w14:textId="77777777" w:rsidR="002A50B7" w:rsidRPr="00C96CED" w:rsidRDefault="002A50B7" w:rsidP="00B525C1">
                          <w:pPr>
                            <w:pStyle w:val="Template-Date"/>
                            <w:spacing w:line="260" w:lineRule="exact"/>
                          </w:pPr>
                          <w:r>
                            <w:rPr>
                              <w:lang w:val="en-US"/>
                            </w:rPr>
                            <w:drawing>
                              <wp:inline distT="0" distB="0" distL="0" distR="0" wp14:anchorId="76380FE4" wp14:editId="5FC69E7A">
                                <wp:extent cx="352425" cy="152400"/>
                                <wp:effectExtent l="19050" t="0" r="0" b="0"/>
                                <wp:docPr id="7" name="Picture 7"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killelinjer"/>
                                        <pic:cNvPicPr>
                                          <a:picLocks noChangeAspect="1" noChangeArrowheads="1"/>
                                        </pic:cNvPicPr>
                                      </pic:nvPicPr>
                                      <pic:blipFill>
                                        <a:blip r:embed="rId1"/>
                                        <a:srcRect t="37848" r="-98425" b="58295"/>
                                        <a:stretch>
                                          <a:fillRect/>
                                        </a:stretch>
                                      </pic:blipFill>
                                      <pic:spPr bwMode="auto">
                                        <a:xfrm>
                                          <a:off x="0" y="0"/>
                                          <a:ext cx="352425" cy="152400"/>
                                        </a:xfrm>
                                        <a:prstGeom prst="rect">
                                          <a:avLst/>
                                        </a:prstGeom>
                                        <a:noFill/>
                                        <a:ln w="9525">
                                          <a:noFill/>
                                          <a:miter lim="800000"/>
                                          <a:headEnd/>
                                          <a:tailEnd/>
                                        </a:ln>
                                      </pic:spPr>
                                    </pic:pic>
                                  </a:graphicData>
                                </a:graphic>
                              </wp:inline>
                            </w:drawing>
                          </w:r>
                        </w:p>
                        <w:p w14:paraId="2AEDF5FB" w14:textId="77777777" w:rsidR="002A50B7" w:rsidRDefault="002A50B7" w:rsidP="00B525C1">
                          <w:pPr>
                            <w:pStyle w:val="Template-Date"/>
                            <w:spacing w:line="120" w:lineRule="exact"/>
                          </w:pPr>
                        </w:p>
                        <w:p w14:paraId="06026E49" w14:textId="77777777" w:rsidR="002A50B7" w:rsidRPr="00641B24" w:rsidRDefault="002A50B7" w:rsidP="002171DE">
                          <w:pPr>
                            <w:pStyle w:val="Template-Date"/>
                            <w:rPr>
                              <w:rFonts w:ascii="Verdana" w:hAnsi="Verdana"/>
                              <w:noProof w:val="0"/>
                            </w:rPr>
                          </w:pPr>
                          <w:bookmarkStart w:id="50" w:name="bmkOvsPage"/>
                          <w:r>
                            <w:t>Page</w:t>
                          </w:r>
                          <w:bookmarkEnd w:id="50"/>
                          <w:r>
                            <w:t xml:space="preserve"> </w:t>
                          </w:r>
                          <w:r>
                            <w:rPr>
                              <w:rStyle w:val="PageNumber"/>
                            </w:rPr>
                            <w:fldChar w:fldCharType="begin"/>
                          </w:r>
                          <w:r w:rsidRPr="009F27A2">
                            <w:rPr>
                              <w:rStyle w:val="PageNumber"/>
                            </w:rPr>
                            <w:instrText xml:space="preserve"> PAGE </w:instrText>
                          </w:r>
                          <w:r>
                            <w:rPr>
                              <w:rStyle w:val="PageNumber"/>
                            </w:rPr>
                            <w:fldChar w:fldCharType="separate"/>
                          </w:r>
                          <w:r w:rsidR="00D1566B">
                            <w:rPr>
                              <w:rStyle w:val="PageNumber"/>
                            </w:rPr>
                            <w:t>1</w:t>
                          </w:r>
                          <w:r>
                            <w:rPr>
                              <w:rStyle w:val="PageNumber"/>
                            </w:rPr>
                            <w:fldChar w:fldCharType="end"/>
                          </w:r>
                          <w:r>
                            <w:rPr>
                              <w:rStyle w:val="PageNumber"/>
                              <w:noProof w:val="0"/>
                            </w:rPr>
                            <w:t>/</w:t>
                          </w:r>
                          <w:r>
                            <w:rPr>
                              <w:rStyle w:val="PageNumber"/>
                            </w:rPr>
                            <w:fldChar w:fldCharType="begin"/>
                          </w:r>
                          <w:r>
                            <w:rPr>
                              <w:rStyle w:val="PageNumber"/>
                            </w:rPr>
                            <w:instrText xml:space="preserve"> NUM</w:instrText>
                          </w:r>
                          <w:r w:rsidRPr="009F27A2">
                            <w:rPr>
                              <w:rStyle w:val="PageNumber"/>
                            </w:rPr>
                            <w:instrText xml:space="preserve">PAGES </w:instrText>
                          </w:r>
                          <w:r>
                            <w:rPr>
                              <w:rStyle w:val="PageNumber"/>
                            </w:rPr>
                            <w:fldChar w:fldCharType="separate"/>
                          </w:r>
                          <w:r w:rsidR="00D1566B">
                            <w:rPr>
                              <w:rStyle w:val="PageNumber"/>
                            </w:rPr>
                            <w:t>8</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BE045" id="Text Box 4" o:spid="_x0000_s1029" type="#_x0000_t202" style="position:absolute;margin-left:56.7pt;margin-top:303.7pt;width:106.3pt;height:3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" filled="f" stroked="f">
              <v:textbox inset="0,0,0,0">
                <w:txbxContent>
                  <w:p w14:paraId="0F815731" w14:textId="77777777" w:rsidR="002A50B7" w:rsidRPr="009846B5" w:rsidRDefault="002A50B7" w:rsidP="003F33BA">
                    <w:pPr>
                      <w:pStyle w:val="Template-Afdeling"/>
                      <w:rPr>
                        <w:lang w:val="en-US"/>
                      </w:rPr>
                    </w:pPr>
                    <w:bookmarkStart w:id="51" w:name="bmkADDepartment"/>
                    <w:bookmarkStart w:id="52" w:name="HIFbmkADDepartment"/>
                    <w:r w:rsidRPr="009846B5">
                      <w:rPr>
                        <w:lang w:val="en-US"/>
                      </w:rPr>
                      <w:t>Interdisciplinary Nanoscience Center</w:t>
                    </w:r>
                    <w:bookmarkEnd w:id="51"/>
                  </w:p>
                  <w:p w14:paraId="6FFAB303" w14:textId="77777777" w:rsidR="002A50B7" w:rsidRPr="009846B5" w:rsidRDefault="002A50B7" w:rsidP="003F33BA">
                    <w:pPr>
                      <w:pStyle w:val="Template"/>
                      <w:rPr>
                        <w:lang w:val="en-US"/>
                      </w:rPr>
                    </w:pPr>
                  </w:p>
                  <w:p w14:paraId="7FB26D7A" w14:textId="77777777" w:rsidR="002A50B7" w:rsidRPr="009846B5" w:rsidRDefault="002A50B7" w:rsidP="007A6435">
                    <w:pPr>
                      <w:pStyle w:val="Template-NavnMellemnavn"/>
                      <w:rPr>
                        <w:lang w:val="en-US"/>
                      </w:rPr>
                    </w:pPr>
                    <w:bookmarkStart w:id="53" w:name="HIFbmkADName"/>
                    <w:bookmarkEnd w:id="52"/>
                    <w:r>
                      <w:rPr>
                        <w:lang w:val="en-US"/>
                      </w:rPr>
                      <w:t>Jørgen Kjems</w:t>
                    </w:r>
                  </w:p>
                  <w:bookmarkEnd w:id="53"/>
                  <w:p w14:paraId="7B1ED708" w14:textId="77777777" w:rsidR="002A50B7" w:rsidRPr="009846B5" w:rsidRDefault="002A50B7" w:rsidP="003F33BA">
                    <w:pPr>
                      <w:pStyle w:val="Template-Brugerinfo"/>
                      <w:rPr>
                        <w:lang w:val="en-US"/>
                      </w:rPr>
                    </w:pPr>
                  </w:p>
                  <w:p w14:paraId="692C3588" w14:textId="77777777" w:rsidR="002A50B7" w:rsidRDefault="002A50B7" w:rsidP="003F33BA">
                    <w:pPr>
                      <w:pStyle w:val="Template-Brugerinfo"/>
                      <w:rPr>
                        <w:lang w:val="en-US"/>
                      </w:rPr>
                    </w:pPr>
                    <w:bookmarkStart w:id="54" w:name="bmkADTitle"/>
                    <w:bookmarkStart w:id="55" w:name="HIFbmkADTitle"/>
                    <w:r w:rsidRPr="009846B5">
                      <w:rPr>
                        <w:lang w:val="en-US"/>
                      </w:rPr>
                      <w:t>Professor</w:t>
                    </w:r>
                    <w:bookmarkEnd w:id="54"/>
                  </w:p>
                  <w:p w14:paraId="600E8456" w14:textId="77777777" w:rsidR="002A50B7" w:rsidRPr="009846B5" w:rsidRDefault="002A50B7" w:rsidP="003F33BA">
                    <w:pPr>
                      <w:pStyle w:val="Template-Brugerinfo"/>
                      <w:rPr>
                        <w:lang w:val="en-US"/>
                      </w:rPr>
                    </w:pPr>
                    <w:r>
                      <w:rPr>
                        <w:lang w:val="en-US"/>
                      </w:rPr>
                      <w:t>Head of iNANO</w:t>
                    </w:r>
                  </w:p>
                  <w:p w14:paraId="27F7C098" w14:textId="77777777" w:rsidR="002A50B7" w:rsidRPr="009846B5" w:rsidRDefault="002A50B7" w:rsidP="003F33BA">
                    <w:pPr>
                      <w:pStyle w:val="Template"/>
                      <w:rPr>
                        <w:lang w:val="en-US"/>
                      </w:rPr>
                    </w:pPr>
                  </w:p>
                  <w:p w14:paraId="66A44987" w14:textId="354EFE8B" w:rsidR="002A50B7" w:rsidRPr="00C96CED" w:rsidRDefault="002A50B7" w:rsidP="00E601F2">
                    <w:pPr>
                      <w:pStyle w:val="Template"/>
                    </w:pPr>
                    <w:bookmarkStart w:id="56" w:name="bmkOvsDate"/>
                    <w:bookmarkEnd w:id="55"/>
                    <w:r>
                      <w:t>Date</w:t>
                    </w:r>
                    <w:bookmarkEnd w:id="56"/>
                    <w:r>
                      <w:t xml:space="preserve">: </w:t>
                    </w:r>
                    <w:r w:rsidR="00B8420E">
                      <w:t>22 June 2018</w:t>
                    </w:r>
                    <w:r>
                      <w:rPr>
                        <w:lang w:val="en-US"/>
                      </w:rPr>
                      <w:drawing>
                        <wp:inline distT="0" distB="0" distL="0" distR="0" wp14:anchorId="13EF80BA" wp14:editId="662A0CC0">
                          <wp:extent cx="352425" cy="152400"/>
                          <wp:effectExtent l="19050" t="0" r="0" b="0"/>
                          <wp:docPr id="5" name="Picture 5"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killelinjer"/>
                                  <pic:cNvPicPr>
                                    <a:picLocks noChangeAspect="1" noChangeArrowheads="1"/>
                                  </pic:cNvPicPr>
                                </pic:nvPicPr>
                                <pic:blipFill>
                                  <a:blip r:embed="rId1"/>
                                  <a:srcRect t="37848" r="-98425" b="58295"/>
                                  <a:stretch>
                                    <a:fillRect/>
                                  </a:stretch>
                                </pic:blipFill>
                                <pic:spPr bwMode="auto">
                                  <a:xfrm>
                                    <a:off x="0" y="0"/>
                                    <a:ext cx="352425" cy="152400"/>
                                  </a:xfrm>
                                  <a:prstGeom prst="rect">
                                    <a:avLst/>
                                  </a:prstGeom>
                                  <a:noFill/>
                                  <a:ln w="9525">
                                    <a:noFill/>
                                    <a:miter lim="800000"/>
                                    <a:headEnd/>
                                    <a:tailEnd/>
                                  </a:ln>
                                </pic:spPr>
                              </pic:pic>
                            </a:graphicData>
                          </a:graphic>
                        </wp:inline>
                      </w:drawing>
                    </w:r>
                  </w:p>
                  <w:p w14:paraId="47A5B6BB" w14:textId="77777777" w:rsidR="002A50B7" w:rsidRDefault="002A50B7" w:rsidP="00B525C1">
                    <w:pPr>
                      <w:pStyle w:val="Template-Date"/>
                      <w:spacing w:line="120" w:lineRule="exact"/>
                    </w:pPr>
                  </w:p>
                  <w:p w14:paraId="3B5FF2FC" w14:textId="77777777" w:rsidR="002A50B7" w:rsidRPr="009846B5" w:rsidRDefault="002A50B7" w:rsidP="002171DE">
                    <w:pPr>
                      <w:pStyle w:val="Template-Date"/>
                    </w:pPr>
                    <w:bookmarkStart w:id="57" w:name="bmkOvsDirect"/>
                    <w:bookmarkStart w:id="58" w:name="HIFbmkADDirectPhone"/>
                    <w:r w:rsidRPr="009846B5">
                      <w:t>Direct Tel.: +45</w:t>
                    </w:r>
                    <w:bookmarkEnd w:id="57"/>
                    <w:r w:rsidRPr="009846B5">
                      <w:t xml:space="preserve"> </w:t>
                    </w:r>
                    <w:bookmarkStart w:id="59" w:name="bmkADDirectPhone"/>
                    <w:r w:rsidRPr="009846B5">
                      <w:t>894</w:t>
                    </w:r>
                    <w:r>
                      <w:t>22686</w:t>
                    </w:r>
                    <w:bookmarkEnd w:id="59"/>
                  </w:p>
                  <w:p w14:paraId="6AF97939" w14:textId="77777777" w:rsidR="002A50B7" w:rsidRPr="009846B5" w:rsidRDefault="002A50B7" w:rsidP="002171DE">
                    <w:pPr>
                      <w:pStyle w:val="Template-Date"/>
                      <w:rPr>
                        <w:vanish/>
                      </w:rPr>
                    </w:pPr>
                    <w:bookmarkStart w:id="60" w:name="bmkOvsPager"/>
                    <w:bookmarkStart w:id="61" w:name="HIFbmkADPersonsøger"/>
                    <w:bookmarkEnd w:id="58"/>
                    <w:r w:rsidRPr="009846B5">
                      <w:rPr>
                        <w:vanish/>
                      </w:rPr>
                      <w:t>Personsøger:</w:t>
                    </w:r>
                    <w:bookmarkEnd w:id="60"/>
                    <w:r w:rsidRPr="009846B5">
                      <w:rPr>
                        <w:vanish/>
                      </w:rPr>
                      <w:t xml:space="preserve"> </w:t>
                    </w:r>
                    <w:bookmarkStart w:id="62" w:name="bmkADPersonsøger"/>
                    <w:bookmarkEnd w:id="62"/>
                  </w:p>
                  <w:p w14:paraId="7FAC6B13" w14:textId="77777777" w:rsidR="002A50B7" w:rsidRPr="009846B5" w:rsidRDefault="002A50B7" w:rsidP="002171DE">
                    <w:pPr>
                      <w:pStyle w:val="Template-Date"/>
                      <w:rPr>
                        <w:vanish/>
                      </w:rPr>
                    </w:pPr>
                    <w:bookmarkStart w:id="63" w:name="bmkOvsPrivate"/>
                    <w:bookmarkStart w:id="64" w:name="HIFbmkADPrivatePhone"/>
                    <w:bookmarkEnd w:id="61"/>
                    <w:r w:rsidRPr="009846B5">
                      <w:rPr>
                        <w:vanish/>
                      </w:rPr>
                      <w:t>Privat tlf.:</w:t>
                    </w:r>
                    <w:bookmarkEnd w:id="63"/>
                    <w:r w:rsidRPr="009846B5">
                      <w:rPr>
                        <w:vanish/>
                      </w:rPr>
                      <w:t xml:space="preserve"> </w:t>
                    </w:r>
                    <w:bookmarkStart w:id="65" w:name="bmkADPrivatePhone"/>
                    <w:bookmarkEnd w:id="65"/>
                  </w:p>
                  <w:p w14:paraId="1494C359" w14:textId="77777777" w:rsidR="002A50B7" w:rsidRPr="009846B5" w:rsidRDefault="002A50B7" w:rsidP="002171DE">
                    <w:pPr>
                      <w:pStyle w:val="Template-Date"/>
                      <w:rPr>
                        <w:lang w:val="en-US"/>
                      </w:rPr>
                    </w:pPr>
                    <w:bookmarkStart w:id="66" w:name="bmkOvsMobile"/>
                    <w:bookmarkStart w:id="67" w:name="HIFbmkADMobile"/>
                    <w:bookmarkEnd w:id="64"/>
                    <w:r w:rsidRPr="009846B5">
                      <w:rPr>
                        <w:lang w:val="en-US"/>
                      </w:rPr>
                      <w:t>Mobile Tel.: +45</w:t>
                    </w:r>
                    <w:bookmarkEnd w:id="66"/>
                    <w:r w:rsidRPr="009846B5">
                      <w:rPr>
                        <w:lang w:val="en-US"/>
                      </w:rPr>
                      <w:t xml:space="preserve"> </w:t>
                    </w:r>
                    <w:bookmarkStart w:id="68" w:name="bmkADMobile"/>
                    <w:r w:rsidRPr="009846B5">
                      <w:rPr>
                        <w:lang w:val="en-US"/>
                      </w:rPr>
                      <w:t>2</w:t>
                    </w:r>
                    <w:r>
                      <w:rPr>
                        <w:lang w:val="en-US"/>
                      </w:rPr>
                      <w:t>8992086</w:t>
                    </w:r>
                    <w:bookmarkEnd w:id="68"/>
                  </w:p>
                  <w:p w14:paraId="2A16E228" w14:textId="77777777" w:rsidR="002A50B7" w:rsidRPr="009846B5" w:rsidRDefault="002A50B7" w:rsidP="002171DE">
                    <w:pPr>
                      <w:pStyle w:val="Template-Date"/>
                      <w:rPr>
                        <w:lang w:val="en-US"/>
                      </w:rPr>
                    </w:pPr>
                    <w:bookmarkStart w:id="69" w:name="bmkOvsFax_01"/>
                    <w:bookmarkStart w:id="70" w:name="HIFbmkADDirectFax"/>
                    <w:bookmarkEnd w:id="67"/>
                    <w:r w:rsidRPr="009846B5">
                      <w:rPr>
                        <w:lang w:val="en-US"/>
                      </w:rPr>
                      <w:t>Fax: +45</w:t>
                    </w:r>
                    <w:bookmarkEnd w:id="69"/>
                    <w:r w:rsidRPr="009846B5">
                      <w:rPr>
                        <w:lang w:val="en-US"/>
                      </w:rPr>
                      <w:t xml:space="preserve"> </w:t>
                    </w:r>
                    <w:r>
                      <w:rPr>
                        <w:lang w:val="en-US"/>
                      </w:rPr>
                      <w:t>8619 6500</w:t>
                    </w:r>
                  </w:p>
                  <w:p w14:paraId="4AEEF48B" w14:textId="77777777" w:rsidR="002A50B7" w:rsidRPr="009846B5" w:rsidRDefault="002A50B7" w:rsidP="002171DE">
                    <w:pPr>
                      <w:pStyle w:val="Template-Date"/>
                      <w:rPr>
                        <w:lang w:val="en-US"/>
                      </w:rPr>
                    </w:pPr>
                    <w:bookmarkStart w:id="71" w:name="bmkOvsEmail"/>
                    <w:bookmarkStart w:id="72" w:name="HIFbmkADEmail"/>
                    <w:bookmarkEnd w:id="70"/>
                    <w:r w:rsidRPr="009846B5">
                      <w:rPr>
                        <w:lang w:val="en-US"/>
                      </w:rPr>
                      <w:t>E-mail</w:t>
                    </w:r>
                    <w:bookmarkEnd w:id="71"/>
                    <w:r w:rsidRPr="009846B5">
                      <w:rPr>
                        <w:lang w:val="en-US"/>
                      </w:rPr>
                      <w:t xml:space="preserve">: </w:t>
                    </w:r>
                    <w:bookmarkStart w:id="73" w:name="bmkADEmail"/>
                    <w:r>
                      <w:rPr>
                        <w:lang w:val="en-US"/>
                      </w:rPr>
                      <w:t>kjems</w:t>
                    </w:r>
                    <w:r w:rsidRPr="009846B5">
                      <w:rPr>
                        <w:lang w:val="en-US"/>
                      </w:rPr>
                      <w:t>@inano.au.dk</w:t>
                    </w:r>
                    <w:bookmarkEnd w:id="73"/>
                  </w:p>
                  <w:bookmarkEnd w:id="72"/>
                  <w:p w14:paraId="4C28546F" w14:textId="77777777" w:rsidR="002A50B7" w:rsidRPr="009846B5" w:rsidRDefault="002A50B7" w:rsidP="002171DE">
                    <w:pPr>
                      <w:pStyle w:val="Template-Date"/>
                      <w:rPr>
                        <w:lang w:val="en-US"/>
                      </w:rPr>
                    </w:pPr>
                  </w:p>
                  <w:p w14:paraId="423BFB4B" w14:textId="77777777" w:rsidR="002A50B7" w:rsidRPr="009846B5" w:rsidRDefault="002A50B7" w:rsidP="002171DE">
                    <w:pPr>
                      <w:pStyle w:val="Template-Date"/>
                      <w:rPr>
                        <w:lang w:val="en-US"/>
                      </w:rPr>
                    </w:pPr>
                    <w:bookmarkStart w:id="74" w:name="HIFbmkADWww"/>
                    <w:r w:rsidRPr="009846B5">
                      <w:rPr>
                        <w:lang w:val="en-US"/>
                      </w:rPr>
                      <w:t xml:space="preserve">Web: </w:t>
                    </w:r>
                    <w:r>
                      <w:rPr>
                        <w:lang w:val="en-US"/>
                      </w:rPr>
                      <w:t>www.inano.dk</w:t>
                    </w:r>
                  </w:p>
                  <w:p w14:paraId="12244557" w14:textId="77777777" w:rsidR="002A50B7" w:rsidRPr="009846B5" w:rsidRDefault="002A50B7" w:rsidP="002171DE">
                    <w:pPr>
                      <w:pStyle w:val="Template-Date"/>
                      <w:rPr>
                        <w:lang w:val="en-US"/>
                      </w:rPr>
                    </w:pPr>
                  </w:p>
                  <w:p w14:paraId="1484CCF6" w14:textId="77777777" w:rsidR="002A50B7" w:rsidRPr="009846B5" w:rsidRDefault="002A50B7" w:rsidP="002171DE">
                    <w:pPr>
                      <w:pStyle w:val="Template-Date"/>
                      <w:rPr>
                        <w:vanish/>
                      </w:rPr>
                    </w:pPr>
                    <w:bookmarkStart w:id="75" w:name="bmkOvsJournalNr"/>
                    <w:bookmarkStart w:id="76" w:name="HIFbmkFldJournalNr"/>
                    <w:bookmarkEnd w:id="74"/>
                    <w:r w:rsidRPr="009846B5">
                      <w:rPr>
                        <w:vanish/>
                      </w:rPr>
                      <w:t>Journal nr</w:t>
                    </w:r>
                    <w:bookmarkEnd w:id="75"/>
                    <w:r w:rsidRPr="009846B5">
                      <w:rPr>
                        <w:vanish/>
                      </w:rPr>
                      <w:t xml:space="preserve">.: </w:t>
                    </w:r>
                    <w:bookmarkStart w:id="77" w:name="bmkFldJournalNr"/>
                    <w:bookmarkEnd w:id="77"/>
                  </w:p>
                  <w:p w14:paraId="45B7AF3E" w14:textId="77777777" w:rsidR="002A50B7" w:rsidRPr="009846B5" w:rsidRDefault="002A50B7" w:rsidP="002171DE">
                    <w:pPr>
                      <w:pStyle w:val="Template-Date"/>
                      <w:rPr>
                        <w:vanish/>
                      </w:rPr>
                    </w:pPr>
                    <w:bookmarkStart w:id="78" w:name="bmkOvsÅrskortNr"/>
                    <w:bookmarkStart w:id="79" w:name="HIFbmkFldÅrskortNr"/>
                    <w:bookmarkEnd w:id="76"/>
                    <w:r w:rsidRPr="009846B5">
                      <w:rPr>
                        <w:vanish/>
                      </w:rPr>
                      <w:t>Årskortnr</w:t>
                    </w:r>
                    <w:bookmarkEnd w:id="78"/>
                    <w:r w:rsidRPr="009846B5">
                      <w:rPr>
                        <w:vanish/>
                      </w:rPr>
                      <w:t xml:space="preserve">.: </w:t>
                    </w:r>
                    <w:bookmarkStart w:id="80" w:name="bmkFldÅrskortNr"/>
                    <w:bookmarkEnd w:id="80"/>
                  </w:p>
                  <w:p w14:paraId="32CAA801" w14:textId="77777777" w:rsidR="002A50B7" w:rsidRPr="009846B5" w:rsidRDefault="002A50B7" w:rsidP="002171DE">
                    <w:pPr>
                      <w:pStyle w:val="Template-Date"/>
                      <w:rPr>
                        <w:vanish/>
                      </w:rPr>
                    </w:pPr>
                    <w:bookmarkStart w:id="81" w:name="bmkOvsCPR"/>
                    <w:bookmarkStart w:id="82" w:name="HIFbmkFldCprNr"/>
                    <w:bookmarkEnd w:id="79"/>
                    <w:r w:rsidRPr="009846B5">
                      <w:rPr>
                        <w:vanish/>
                      </w:rPr>
                      <w:t>CPR-nr</w:t>
                    </w:r>
                    <w:bookmarkEnd w:id="81"/>
                    <w:r w:rsidRPr="009846B5">
                      <w:rPr>
                        <w:vanish/>
                      </w:rPr>
                      <w:t xml:space="preserve">.: </w:t>
                    </w:r>
                    <w:bookmarkStart w:id="83" w:name="bmkFldCprNr"/>
                    <w:bookmarkEnd w:id="83"/>
                  </w:p>
                  <w:p w14:paraId="239BF6F9" w14:textId="77777777" w:rsidR="002A50B7" w:rsidRPr="009846B5" w:rsidRDefault="002A50B7" w:rsidP="002171DE">
                    <w:pPr>
                      <w:pStyle w:val="Template-Date"/>
                      <w:rPr>
                        <w:vanish/>
                      </w:rPr>
                    </w:pPr>
                    <w:bookmarkStart w:id="84" w:name="bmkOvsModtCPR"/>
                    <w:bookmarkStart w:id="85" w:name="HIFbmkFldModtagerCvrNr"/>
                    <w:bookmarkEnd w:id="82"/>
                    <w:r w:rsidRPr="009846B5">
                      <w:rPr>
                        <w:vanish/>
                      </w:rPr>
                      <w:t>Modt. CVR-nr</w:t>
                    </w:r>
                    <w:bookmarkEnd w:id="84"/>
                    <w:r w:rsidRPr="009846B5">
                      <w:rPr>
                        <w:vanish/>
                      </w:rPr>
                      <w:t xml:space="preserve">.: </w:t>
                    </w:r>
                    <w:bookmarkStart w:id="86" w:name="bmkFldModtagerCvrNr"/>
                    <w:bookmarkEnd w:id="86"/>
                  </w:p>
                  <w:p w14:paraId="315E624F" w14:textId="77777777" w:rsidR="002A50B7" w:rsidRPr="009846B5" w:rsidRDefault="002A50B7" w:rsidP="002171DE">
                    <w:pPr>
                      <w:pStyle w:val="Template-Date"/>
                      <w:rPr>
                        <w:vanish/>
                      </w:rPr>
                    </w:pPr>
                    <w:bookmarkStart w:id="87" w:name="bmkOvsReference"/>
                    <w:bookmarkStart w:id="88" w:name="HIFbmkFldReference"/>
                    <w:bookmarkEnd w:id="85"/>
                    <w:r w:rsidRPr="009846B5">
                      <w:rPr>
                        <w:vanish/>
                      </w:rPr>
                      <w:t>Reference</w:t>
                    </w:r>
                    <w:bookmarkEnd w:id="87"/>
                    <w:r w:rsidRPr="009846B5">
                      <w:rPr>
                        <w:vanish/>
                      </w:rPr>
                      <w:t xml:space="preserve">: </w:t>
                    </w:r>
                    <w:bookmarkStart w:id="89" w:name="bmkFldReference"/>
                    <w:bookmarkEnd w:id="89"/>
                  </w:p>
                  <w:bookmarkEnd w:id="88"/>
                  <w:p w14:paraId="0CEE3EDA" w14:textId="77777777" w:rsidR="002A50B7" w:rsidRPr="00C96CED" w:rsidRDefault="002A50B7" w:rsidP="00B525C1">
                    <w:pPr>
                      <w:pStyle w:val="Template-Date"/>
                      <w:spacing w:line="260" w:lineRule="exact"/>
                    </w:pPr>
                    <w:r>
                      <w:rPr>
                        <w:lang w:val="en-US"/>
                      </w:rPr>
                      <w:drawing>
                        <wp:inline distT="0" distB="0" distL="0" distR="0" wp14:anchorId="76380FE4" wp14:editId="5FC69E7A">
                          <wp:extent cx="352425" cy="152400"/>
                          <wp:effectExtent l="19050" t="0" r="0" b="0"/>
                          <wp:docPr id="7" name="Picture 7" descr="Skillelinj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killelinjer"/>
                                  <pic:cNvPicPr>
                                    <a:picLocks noChangeAspect="1" noChangeArrowheads="1"/>
                                  </pic:cNvPicPr>
                                </pic:nvPicPr>
                                <pic:blipFill>
                                  <a:blip r:embed="rId1"/>
                                  <a:srcRect t="37848" r="-98425" b="58295"/>
                                  <a:stretch>
                                    <a:fillRect/>
                                  </a:stretch>
                                </pic:blipFill>
                                <pic:spPr bwMode="auto">
                                  <a:xfrm>
                                    <a:off x="0" y="0"/>
                                    <a:ext cx="352425" cy="152400"/>
                                  </a:xfrm>
                                  <a:prstGeom prst="rect">
                                    <a:avLst/>
                                  </a:prstGeom>
                                  <a:noFill/>
                                  <a:ln w="9525">
                                    <a:noFill/>
                                    <a:miter lim="800000"/>
                                    <a:headEnd/>
                                    <a:tailEnd/>
                                  </a:ln>
                                </pic:spPr>
                              </pic:pic>
                            </a:graphicData>
                          </a:graphic>
                        </wp:inline>
                      </w:drawing>
                    </w:r>
                  </w:p>
                  <w:p w14:paraId="2AEDF5FB" w14:textId="77777777" w:rsidR="002A50B7" w:rsidRDefault="002A50B7" w:rsidP="00B525C1">
                    <w:pPr>
                      <w:pStyle w:val="Template-Date"/>
                      <w:spacing w:line="120" w:lineRule="exact"/>
                    </w:pPr>
                  </w:p>
                  <w:p w14:paraId="06026E49" w14:textId="77777777" w:rsidR="002A50B7" w:rsidRPr="00641B24" w:rsidRDefault="002A50B7" w:rsidP="002171DE">
                    <w:pPr>
                      <w:pStyle w:val="Template-Date"/>
                      <w:rPr>
                        <w:rFonts w:ascii="Verdana" w:hAnsi="Verdana"/>
                        <w:noProof w:val="0"/>
                      </w:rPr>
                    </w:pPr>
                    <w:bookmarkStart w:id="90" w:name="bmkOvsPage"/>
                    <w:r>
                      <w:t>Page</w:t>
                    </w:r>
                    <w:bookmarkEnd w:id="90"/>
                    <w:r>
                      <w:t xml:space="preserve"> </w:t>
                    </w:r>
                    <w:r>
                      <w:rPr>
                        <w:rStyle w:val="PageNumber"/>
                      </w:rPr>
                      <w:fldChar w:fldCharType="begin"/>
                    </w:r>
                    <w:r w:rsidRPr="009F27A2">
                      <w:rPr>
                        <w:rStyle w:val="PageNumber"/>
                      </w:rPr>
                      <w:instrText xml:space="preserve"> PAGE </w:instrText>
                    </w:r>
                    <w:r>
                      <w:rPr>
                        <w:rStyle w:val="PageNumber"/>
                      </w:rPr>
                      <w:fldChar w:fldCharType="separate"/>
                    </w:r>
                    <w:r w:rsidR="00D1566B">
                      <w:rPr>
                        <w:rStyle w:val="PageNumber"/>
                      </w:rPr>
                      <w:t>1</w:t>
                    </w:r>
                    <w:r>
                      <w:rPr>
                        <w:rStyle w:val="PageNumber"/>
                      </w:rPr>
                      <w:fldChar w:fldCharType="end"/>
                    </w:r>
                    <w:r>
                      <w:rPr>
                        <w:rStyle w:val="PageNumber"/>
                        <w:noProof w:val="0"/>
                      </w:rPr>
                      <w:t>/</w:t>
                    </w:r>
                    <w:r>
                      <w:rPr>
                        <w:rStyle w:val="PageNumber"/>
                      </w:rPr>
                      <w:fldChar w:fldCharType="begin"/>
                    </w:r>
                    <w:r>
                      <w:rPr>
                        <w:rStyle w:val="PageNumber"/>
                      </w:rPr>
                      <w:instrText xml:space="preserve"> NUM</w:instrText>
                    </w:r>
                    <w:r w:rsidRPr="009F27A2">
                      <w:rPr>
                        <w:rStyle w:val="PageNumber"/>
                      </w:rPr>
                      <w:instrText xml:space="preserve">PAGES </w:instrText>
                    </w:r>
                    <w:r>
                      <w:rPr>
                        <w:rStyle w:val="PageNumber"/>
                      </w:rPr>
                      <w:fldChar w:fldCharType="separate"/>
                    </w:r>
                    <w:r w:rsidR="00D1566B">
                      <w:rPr>
                        <w:rStyle w:val="PageNumber"/>
                      </w:rPr>
                      <w:t>8</w:t>
                    </w:r>
                    <w:r>
                      <w:rPr>
                        <w:rStyle w:val="PageNumber"/>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2B836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8A6FC6E"/>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F2E1518"/>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683C2FE8"/>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77BA9F34"/>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0238750C"/>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3A6C660"/>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3740D14"/>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EB412CC"/>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D56BE1A"/>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6D84BF6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0FE6D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95971E1"/>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D4368A"/>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8AA1F83"/>
    <w:multiLevelType w:val="hybridMultilevel"/>
    <w:tmpl w:val="19448DC2"/>
    <w:lvl w:ilvl="0" w:tplc="E53004B2">
      <w:start w:val="1"/>
      <w:numFmt w:val="bullet"/>
      <w:lvlText w:val=""/>
      <w:lvlJc w:val="left"/>
      <w:pPr>
        <w:ind w:left="720" w:hanging="360"/>
      </w:pPr>
      <w:rPr>
        <w:rFonts w:ascii="Symbol" w:hAnsi="Symbol" w:hint="default"/>
      </w:rPr>
    </w:lvl>
    <w:lvl w:ilvl="1" w:tplc="6924F1BA">
      <w:start w:val="1"/>
      <w:numFmt w:val="bullet"/>
      <w:lvlText w:val="o"/>
      <w:lvlJc w:val="left"/>
      <w:pPr>
        <w:ind w:left="1440" w:hanging="360"/>
      </w:pPr>
      <w:rPr>
        <w:rFonts w:ascii="Courier New" w:hAnsi="Courier New" w:hint="default"/>
      </w:rPr>
    </w:lvl>
    <w:lvl w:ilvl="2" w:tplc="EC1A43FC">
      <w:start w:val="1"/>
      <w:numFmt w:val="bullet"/>
      <w:lvlText w:val=""/>
      <w:lvlJc w:val="left"/>
      <w:pPr>
        <w:ind w:left="2160" w:hanging="360"/>
      </w:pPr>
      <w:rPr>
        <w:rFonts w:ascii="Wingdings" w:hAnsi="Wingdings" w:hint="default"/>
      </w:rPr>
    </w:lvl>
    <w:lvl w:ilvl="3" w:tplc="971C79FA">
      <w:start w:val="1"/>
      <w:numFmt w:val="bullet"/>
      <w:lvlText w:val=""/>
      <w:lvlJc w:val="left"/>
      <w:pPr>
        <w:ind w:left="2880" w:hanging="360"/>
      </w:pPr>
      <w:rPr>
        <w:rFonts w:ascii="Symbol" w:hAnsi="Symbol" w:hint="default"/>
      </w:rPr>
    </w:lvl>
    <w:lvl w:ilvl="4" w:tplc="D248CF06">
      <w:start w:val="1"/>
      <w:numFmt w:val="bullet"/>
      <w:lvlText w:val="o"/>
      <w:lvlJc w:val="left"/>
      <w:pPr>
        <w:ind w:left="3600" w:hanging="360"/>
      </w:pPr>
      <w:rPr>
        <w:rFonts w:ascii="Courier New" w:hAnsi="Courier New" w:hint="default"/>
      </w:rPr>
    </w:lvl>
    <w:lvl w:ilvl="5" w:tplc="BFAEF0F6">
      <w:start w:val="1"/>
      <w:numFmt w:val="bullet"/>
      <w:lvlText w:val=""/>
      <w:lvlJc w:val="left"/>
      <w:pPr>
        <w:ind w:left="4320" w:hanging="360"/>
      </w:pPr>
      <w:rPr>
        <w:rFonts w:ascii="Wingdings" w:hAnsi="Wingdings" w:hint="default"/>
      </w:rPr>
    </w:lvl>
    <w:lvl w:ilvl="6" w:tplc="C3E013BA">
      <w:start w:val="1"/>
      <w:numFmt w:val="bullet"/>
      <w:lvlText w:val=""/>
      <w:lvlJc w:val="left"/>
      <w:pPr>
        <w:ind w:left="5040" w:hanging="360"/>
      </w:pPr>
      <w:rPr>
        <w:rFonts w:ascii="Symbol" w:hAnsi="Symbol" w:hint="default"/>
      </w:rPr>
    </w:lvl>
    <w:lvl w:ilvl="7" w:tplc="377A909C">
      <w:start w:val="1"/>
      <w:numFmt w:val="bullet"/>
      <w:lvlText w:val="o"/>
      <w:lvlJc w:val="left"/>
      <w:pPr>
        <w:ind w:left="5760" w:hanging="360"/>
      </w:pPr>
      <w:rPr>
        <w:rFonts w:ascii="Courier New" w:hAnsi="Courier New" w:hint="default"/>
      </w:rPr>
    </w:lvl>
    <w:lvl w:ilvl="8" w:tplc="2BC6BEE6">
      <w:start w:val="1"/>
      <w:numFmt w:val="bullet"/>
      <w:lvlText w:val=""/>
      <w:lvlJc w:val="left"/>
      <w:pPr>
        <w:ind w:left="6480" w:hanging="360"/>
      </w:pPr>
      <w:rPr>
        <w:rFonts w:ascii="Wingdings" w:hAnsi="Wingdings" w:hint="default"/>
      </w:rPr>
    </w:lvl>
  </w:abstractNum>
  <w:abstractNum w:abstractNumId="16" w15:restartNumberingAfterBreak="0">
    <w:nsid w:val="38CF094A"/>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8" w15:restartNumberingAfterBreak="0">
    <w:nsid w:val="508A0E9A"/>
    <w:multiLevelType w:val="hybridMultilevel"/>
    <w:tmpl w:val="FF724576"/>
    <w:lvl w:ilvl="0" w:tplc="FFFFFFFF">
      <w:numFmt w:val="bullet"/>
      <w:lvlText w:val="-"/>
      <w:lvlJc w:val="left"/>
      <w:pPr>
        <w:ind w:left="720" w:hanging="360"/>
      </w:pPr>
      <w:rPr>
        <w:rFonts w:ascii="Times New Roman" w:hAnsi="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59339FE"/>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3557BB0"/>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ACB3B03"/>
    <w:multiLevelType w:val="multilevel"/>
    <w:tmpl w:val="177C74E6"/>
    <w:lvl w:ilvl="0">
      <w:start w:val="1"/>
      <w:numFmt w:val="bullet"/>
      <w:pStyle w:val="Norm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22" w15:restartNumberingAfterBreak="0">
    <w:nsid w:val="734C7605"/>
    <w:multiLevelType w:val="multilevel"/>
    <w:tmpl w:val="AB2EA530"/>
    <w:lvl w:ilvl="0">
      <w:start w:val="1"/>
      <w:numFmt w:val="decimal"/>
      <w:pStyle w:val="Normal-Numbering"/>
      <w:lvlText w:val="%1."/>
      <w:lvlJc w:val="left"/>
      <w:pPr>
        <w:tabs>
          <w:tab w:val="num" w:pos="397"/>
        </w:tabs>
        <w:ind w:left="397" w:hanging="397"/>
      </w:pPr>
      <w:rPr>
        <w:rFonts w:ascii="Georgia" w:hAnsi="Georgia" w:hint="default"/>
        <w:b w:val="0"/>
        <w:i w:val="0"/>
        <w:sz w:val="21"/>
      </w:rPr>
    </w:lvl>
    <w:lvl w:ilvl="1">
      <w:start w:val="1"/>
      <w:numFmt w:val="decimal"/>
      <w:lvlText w:val="%1.%2"/>
      <w:lvlJc w:val="left"/>
      <w:pPr>
        <w:tabs>
          <w:tab w:val="num" w:pos="794"/>
        </w:tabs>
        <w:ind w:left="794" w:hanging="397"/>
      </w:pPr>
      <w:rPr>
        <w:rFonts w:ascii="Georgia" w:hAnsi="Georgia" w:hint="default"/>
        <w:b w:val="0"/>
        <w:i w:val="0"/>
        <w:sz w:val="21"/>
      </w:rPr>
    </w:lvl>
    <w:lvl w:ilvl="2">
      <w:start w:val="1"/>
      <w:numFmt w:val="decimal"/>
      <w:lvlText w:val="%1.%2.%3"/>
      <w:lvlJc w:val="left"/>
      <w:pPr>
        <w:tabs>
          <w:tab w:val="num" w:pos="1191"/>
        </w:tabs>
        <w:ind w:left="1191" w:hanging="397"/>
      </w:pPr>
      <w:rPr>
        <w:rFonts w:ascii="Georgia" w:hAnsi="Georgia" w:hint="default"/>
        <w:b w:val="0"/>
        <w:i w:val="0"/>
        <w:sz w:val="21"/>
      </w:rPr>
    </w:lvl>
    <w:lvl w:ilvl="3">
      <w:start w:val="1"/>
      <w:numFmt w:val="decimal"/>
      <w:lvlText w:val="%1.%2.%3.%4"/>
      <w:lvlJc w:val="left"/>
      <w:pPr>
        <w:tabs>
          <w:tab w:val="num" w:pos="1588"/>
        </w:tabs>
        <w:ind w:left="1588" w:hanging="397"/>
      </w:pPr>
      <w:rPr>
        <w:rFonts w:ascii="Georgia" w:hAnsi="Georgia" w:hint="default"/>
        <w:b w:val="0"/>
        <w:i w:val="0"/>
        <w:sz w:val="21"/>
      </w:rPr>
    </w:lvl>
    <w:lvl w:ilvl="4">
      <w:start w:val="1"/>
      <w:numFmt w:val="decimal"/>
      <w:lvlText w:val="%1.%2.%3.%4.%5"/>
      <w:lvlJc w:val="left"/>
      <w:pPr>
        <w:tabs>
          <w:tab w:val="num" w:pos="1985"/>
        </w:tabs>
        <w:ind w:left="1985" w:hanging="397"/>
      </w:pPr>
      <w:rPr>
        <w:rFonts w:ascii="Georgia" w:hAnsi="Georgia" w:hint="default"/>
        <w:b w:val="0"/>
        <w:i w:val="0"/>
        <w:sz w:val="21"/>
      </w:rPr>
    </w:lvl>
    <w:lvl w:ilvl="5">
      <w:start w:val="1"/>
      <w:numFmt w:val="decimal"/>
      <w:lvlText w:val="%1.%2.%3.%4.%5.%6"/>
      <w:lvlJc w:val="left"/>
      <w:pPr>
        <w:tabs>
          <w:tab w:val="num" w:pos="2381"/>
        </w:tabs>
        <w:ind w:left="2381" w:hanging="396"/>
      </w:pPr>
      <w:rPr>
        <w:rFonts w:ascii="Georgia" w:hAnsi="Georgia" w:hint="default"/>
        <w:b w:val="0"/>
        <w:i w:val="0"/>
        <w:sz w:val="21"/>
      </w:rPr>
    </w:lvl>
    <w:lvl w:ilvl="6">
      <w:start w:val="1"/>
      <w:numFmt w:val="decimal"/>
      <w:lvlText w:val="%1.%2.%3.%4.%5.%6.%7"/>
      <w:lvlJc w:val="left"/>
      <w:pPr>
        <w:tabs>
          <w:tab w:val="num" w:pos="2381"/>
        </w:tabs>
        <w:ind w:left="2381" w:hanging="396"/>
      </w:pPr>
      <w:rPr>
        <w:rFonts w:ascii="Georgia" w:hAnsi="Georgia" w:hint="default"/>
        <w:b w:val="0"/>
        <w:i w:val="0"/>
        <w:sz w:val="21"/>
      </w:rPr>
    </w:lvl>
    <w:lvl w:ilvl="7">
      <w:start w:val="1"/>
      <w:numFmt w:val="decimal"/>
      <w:lvlText w:val="%1.%2.%3.%4.%5.%6.%7.%8"/>
      <w:lvlJc w:val="left"/>
      <w:pPr>
        <w:tabs>
          <w:tab w:val="num" w:pos="2381"/>
        </w:tabs>
        <w:ind w:left="2381" w:hanging="396"/>
      </w:pPr>
      <w:rPr>
        <w:rFonts w:ascii="Georgia" w:hAnsi="Georgia" w:hint="default"/>
        <w:b w:val="0"/>
        <w:i w:val="0"/>
        <w:sz w:val="21"/>
      </w:rPr>
    </w:lvl>
    <w:lvl w:ilvl="8">
      <w:start w:val="1"/>
      <w:numFmt w:val="decimal"/>
      <w:lvlText w:val="%1.%2.%3.%4.%5.%6.%7.%8.%9"/>
      <w:lvlJc w:val="left"/>
      <w:pPr>
        <w:tabs>
          <w:tab w:val="num" w:pos="2381"/>
        </w:tabs>
        <w:ind w:left="2381" w:hanging="396"/>
      </w:pPr>
      <w:rPr>
        <w:rFonts w:ascii="Georgia" w:hAnsi="Georgia" w:hint="default"/>
        <w:b w:val="0"/>
        <w:i w:val="0"/>
        <w:sz w:val="21"/>
      </w:rPr>
    </w:lvl>
  </w:abstractNum>
  <w:num w:numId="1">
    <w:abstractNumId w:val="17"/>
  </w:num>
  <w:num w:numId="2">
    <w:abstractNumId w:val="11"/>
  </w:num>
  <w:num w:numId="3">
    <w:abstractNumId w:val="16"/>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1"/>
  </w:num>
  <w:num w:numId="15">
    <w:abstractNumId w:val="22"/>
  </w:num>
  <w:num w:numId="16">
    <w:abstractNumId w:val="20"/>
  </w:num>
  <w:num w:numId="17">
    <w:abstractNumId w:val="13"/>
  </w:num>
  <w:num w:numId="18">
    <w:abstractNumId w:val="19"/>
  </w:num>
  <w:num w:numId="19">
    <w:abstractNumId w:val="14"/>
  </w:num>
  <w:num w:numId="20">
    <w:abstractNumId w:val="12"/>
  </w:num>
  <w:num w:numId="21">
    <w:abstractNumId w:val="0"/>
  </w:num>
  <w:num w:numId="22">
    <w:abstractNumId w:val="15"/>
  </w:num>
  <w:num w:numId="2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TrueType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14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609"/>
    <w:rsid w:val="00003B6C"/>
    <w:rsid w:val="00027431"/>
    <w:rsid w:val="00032B4F"/>
    <w:rsid w:val="00051A09"/>
    <w:rsid w:val="00054B15"/>
    <w:rsid w:val="000553F3"/>
    <w:rsid w:val="00064009"/>
    <w:rsid w:val="00094D54"/>
    <w:rsid w:val="00096068"/>
    <w:rsid w:val="000A3B40"/>
    <w:rsid w:val="000B2A66"/>
    <w:rsid w:val="000C5E76"/>
    <w:rsid w:val="000D58D1"/>
    <w:rsid w:val="000D6181"/>
    <w:rsid w:val="000D7729"/>
    <w:rsid w:val="000E46C3"/>
    <w:rsid w:val="001213E5"/>
    <w:rsid w:val="0012702C"/>
    <w:rsid w:val="00144417"/>
    <w:rsid w:val="00153477"/>
    <w:rsid w:val="00156D0E"/>
    <w:rsid w:val="00160373"/>
    <w:rsid w:val="00186ECA"/>
    <w:rsid w:val="00191872"/>
    <w:rsid w:val="00192812"/>
    <w:rsid w:val="001B4E83"/>
    <w:rsid w:val="001B7CB4"/>
    <w:rsid w:val="001C2E9B"/>
    <w:rsid w:val="001D4D34"/>
    <w:rsid w:val="001F665E"/>
    <w:rsid w:val="00201945"/>
    <w:rsid w:val="00213BCF"/>
    <w:rsid w:val="002171DE"/>
    <w:rsid w:val="00227E7F"/>
    <w:rsid w:val="002307BF"/>
    <w:rsid w:val="00235108"/>
    <w:rsid w:val="002464E0"/>
    <w:rsid w:val="00247A66"/>
    <w:rsid w:val="0025262C"/>
    <w:rsid w:val="00270EFE"/>
    <w:rsid w:val="00284BB8"/>
    <w:rsid w:val="002A50B7"/>
    <w:rsid w:val="002B043A"/>
    <w:rsid w:val="002B1037"/>
    <w:rsid w:val="002B3BF7"/>
    <w:rsid w:val="002B6407"/>
    <w:rsid w:val="002C100C"/>
    <w:rsid w:val="002E326D"/>
    <w:rsid w:val="002F3BF9"/>
    <w:rsid w:val="003001FB"/>
    <w:rsid w:val="00303EB3"/>
    <w:rsid w:val="003122C4"/>
    <w:rsid w:val="00331A73"/>
    <w:rsid w:val="00336DC5"/>
    <w:rsid w:val="0034014F"/>
    <w:rsid w:val="00352E12"/>
    <w:rsid w:val="00355698"/>
    <w:rsid w:val="003646CE"/>
    <w:rsid w:val="00370CD1"/>
    <w:rsid w:val="00372A7D"/>
    <w:rsid w:val="00385E94"/>
    <w:rsid w:val="003955CD"/>
    <w:rsid w:val="003A0992"/>
    <w:rsid w:val="003A48A4"/>
    <w:rsid w:val="003A5CC4"/>
    <w:rsid w:val="003E6170"/>
    <w:rsid w:val="003F33BA"/>
    <w:rsid w:val="00411A1B"/>
    <w:rsid w:val="00423170"/>
    <w:rsid w:val="0043573B"/>
    <w:rsid w:val="00441897"/>
    <w:rsid w:val="00443D5B"/>
    <w:rsid w:val="00446187"/>
    <w:rsid w:val="004558D6"/>
    <w:rsid w:val="00467364"/>
    <w:rsid w:val="00475F24"/>
    <w:rsid w:val="004777F0"/>
    <w:rsid w:val="004803D4"/>
    <w:rsid w:val="0048777D"/>
    <w:rsid w:val="00487AEF"/>
    <w:rsid w:val="004A2009"/>
    <w:rsid w:val="004A27E4"/>
    <w:rsid w:val="004A66E6"/>
    <w:rsid w:val="004B63C7"/>
    <w:rsid w:val="004B7071"/>
    <w:rsid w:val="004C1620"/>
    <w:rsid w:val="004C27E3"/>
    <w:rsid w:val="004D00EC"/>
    <w:rsid w:val="00504494"/>
    <w:rsid w:val="00531E58"/>
    <w:rsid w:val="00533CEE"/>
    <w:rsid w:val="00541B8A"/>
    <w:rsid w:val="005467EE"/>
    <w:rsid w:val="00547ACA"/>
    <w:rsid w:val="00562679"/>
    <w:rsid w:val="00565F6D"/>
    <w:rsid w:val="00567F0D"/>
    <w:rsid w:val="005755B6"/>
    <w:rsid w:val="00577E20"/>
    <w:rsid w:val="005802EE"/>
    <w:rsid w:val="00586A04"/>
    <w:rsid w:val="00595CFB"/>
    <w:rsid w:val="005A642A"/>
    <w:rsid w:val="005B1DAA"/>
    <w:rsid w:val="005B7765"/>
    <w:rsid w:val="005C13F3"/>
    <w:rsid w:val="005D5DAA"/>
    <w:rsid w:val="005E6CB9"/>
    <w:rsid w:val="00601BB3"/>
    <w:rsid w:val="0060260C"/>
    <w:rsid w:val="0060539C"/>
    <w:rsid w:val="00615041"/>
    <w:rsid w:val="00620C41"/>
    <w:rsid w:val="00641B24"/>
    <w:rsid w:val="00663BC3"/>
    <w:rsid w:val="0066674A"/>
    <w:rsid w:val="006964C1"/>
    <w:rsid w:val="006A7ADC"/>
    <w:rsid w:val="006B6134"/>
    <w:rsid w:val="006C1797"/>
    <w:rsid w:val="006C3A1B"/>
    <w:rsid w:val="006D2642"/>
    <w:rsid w:val="006D65DC"/>
    <w:rsid w:val="006F3F97"/>
    <w:rsid w:val="007060D4"/>
    <w:rsid w:val="0072005E"/>
    <w:rsid w:val="00736658"/>
    <w:rsid w:val="0074726D"/>
    <w:rsid w:val="00750EE1"/>
    <w:rsid w:val="00757BDC"/>
    <w:rsid w:val="0076360B"/>
    <w:rsid w:val="007904C2"/>
    <w:rsid w:val="00795523"/>
    <w:rsid w:val="007955B4"/>
    <w:rsid w:val="007A24CB"/>
    <w:rsid w:val="007A6435"/>
    <w:rsid w:val="007B1EF5"/>
    <w:rsid w:val="007B3386"/>
    <w:rsid w:val="007C1953"/>
    <w:rsid w:val="007D4291"/>
    <w:rsid w:val="007F0B29"/>
    <w:rsid w:val="007F28D1"/>
    <w:rsid w:val="007F4597"/>
    <w:rsid w:val="00800F7F"/>
    <w:rsid w:val="008023F4"/>
    <w:rsid w:val="00835D85"/>
    <w:rsid w:val="00845E23"/>
    <w:rsid w:val="00850842"/>
    <w:rsid w:val="00851407"/>
    <w:rsid w:val="00855AD5"/>
    <w:rsid w:val="00863559"/>
    <w:rsid w:val="008979A9"/>
    <w:rsid w:val="008C1273"/>
    <w:rsid w:val="008C3D75"/>
    <w:rsid w:val="008D5F83"/>
    <w:rsid w:val="008E4128"/>
    <w:rsid w:val="008E6802"/>
    <w:rsid w:val="008F02A7"/>
    <w:rsid w:val="008F0558"/>
    <w:rsid w:val="008F7FDE"/>
    <w:rsid w:val="00902311"/>
    <w:rsid w:val="009044C3"/>
    <w:rsid w:val="00905114"/>
    <w:rsid w:val="00907607"/>
    <w:rsid w:val="00912BA4"/>
    <w:rsid w:val="00912D98"/>
    <w:rsid w:val="009224E3"/>
    <w:rsid w:val="00923D0A"/>
    <w:rsid w:val="00926025"/>
    <w:rsid w:val="00926609"/>
    <w:rsid w:val="00930E78"/>
    <w:rsid w:val="00966484"/>
    <w:rsid w:val="00973817"/>
    <w:rsid w:val="009846B5"/>
    <w:rsid w:val="009931E4"/>
    <w:rsid w:val="00997B5B"/>
    <w:rsid w:val="009B14B5"/>
    <w:rsid w:val="009B65BF"/>
    <w:rsid w:val="009C1F1A"/>
    <w:rsid w:val="009C3A4A"/>
    <w:rsid w:val="009C5C27"/>
    <w:rsid w:val="009D3785"/>
    <w:rsid w:val="009D6862"/>
    <w:rsid w:val="009F3FAD"/>
    <w:rsid w:val="009F79B6"/>
    <w:rsid w:val="00A11327"/>
    <w:rsid w:val="00A1761C"/>
    <w:rsid w:val="00A24D90"/>
    <w:rsid w:val="00A250D9"/>
    <w:rsid w:val="00A509CB"/>
    <w:rsid w:val="00A52A5C"/>
    <w:rsid w:val="00AA0EF9"/>
    <w:rsid w:val="00AA3F2A"/>
    <w:rsid w:val="00AB36AC"/>
    <w:rsid w:val="00AB4E1D"/>
    <w:rsid w:val="00AB6E12"/>
    <w:rsid w:val="00AD403F"/>
    <w:rsid w:val="00AD4779"/>
    <w:rsid w:val="00AD5CE9"/>
    <w:rsid w:val="00AE4001"/>
    <w:rsid w:val="00AE774C"/>
    <w:rsid w:val="00B0759B"/>
    <w:rsid w:val="00B10D00"/>
    <w:rsid w:val="00B15221"/>
    <w:rsid w:val="00B51957"/>
    <w:rsid w:val="00B525C1"/>
    <w:rsid w:val="00B7088E"/>
    <w:rsid w:val="00B8420E"/>
    <w:rsid w:val="00B904CE"/>
    <w:rsid w:val="00B95269"/>
    <w:rsid w:val="00BA56DF"/>
    <w:rsid w:val="00BB5539"/>
    <w:rsid w:val="00BC0B40"/>
    <w:rsid w:val="00BC120C"/>
    <w:rsid w:val="00BE1F32"/>
    <w:rsid w:val="00BE2A15"/>
    <w:rsid w:val="00BE7FBE"/>
    <w:rsid w:val="00BF3805"/>
    <w:rsid w:val="00BF61D5"/>
    <w:rsid w:val="00C02C68"/>
    <w:rsid w:val="00C10F56"/>
    <w:rsid w:val="00C21FF2"/>
    <w:rsid w:val="00C25BAA"/>
    <w:rsid w:val="00C53E9D"/>
    <w:rsid w:val="00C61078"/>
    <w:rsid w:val="00C63B20"/>
    <w:rsid w:val="00C720E8"/>
    <w:rsid w:val="00C74A89"/>
    <w:rsid w:val="00C77F09"/>
    <w:rsid w:val="00C85869"/>
    <w:rsid w:val="00C96CED"/>
    <w:rsid w:val="00C96E92"/>
    <w:rsid w:val="00CA52F2"/>
    <w:rsid w:val="00CB03A1"/>
    <w:rsid w:val="00CB2ECE"/>
    <w:rsid w:val="00CB381D"/>
    <w:rsid w:val="00CB4E1B"/>
    <w:rsid w:val="00CC7B3A"/>
    <w:rsid w:val="00CD3CE7"/>
    <w:rsid w:val="00CE18FB"/>
    <w:rsid w:val="00D14768"/>
    <w:rsid w:val="00D1566B"/>
    <w:rsid w:val="00D17641"/>
    <w:rsid w:val="00D32D0D"/>
    <w:rsid w:val="00D42A34"/>
    <w:rsid w:val="00D4350D"/>
    <w:rsid w:val="00D45F79"/>
    <w:rsid w:val="00D54EBE"/>
    <w:rsid w:val="00D62D79"/>
    <w:rsid w:val="00D70A79"/>
    <w:rsid w:val="00D80A20"/>
    <w:rsid w:val="00D922FF"/>
    <w:rsid w:val="00DA0E15"/>
    <w:rsid w:val="00DB449D"/>
    <w:rsid w:val="00DC3E3A"/>
    <w:rsid w:val="00DD19CB"/>
    <w:rsid w:val="00DD54C6"/>
    <w:rsid w:val="00E11D25"/>
    <w:rsid w:val="00E22B04"/>
    <w:rsid w:val="00E44247"/>
    <w:rsid w:val="00E45DD8"/>
    <w:rsid w:val="00E50D00"/>
    <w:rsid w:val="00E601F2"/>
    <w:rsid w:val="00E64FC5"/>
    <w:rsid w:val="00E7234F"/>
    <w:rsid w:val="00E86403"/>
    <w:rsid w:val="00E966E9"/>
    <w:rsid w:val="00EA40B3"/>
    <w:rsid w:val="00EA6633"/>
    <w:rsid w:val="00EC06F0"/>
    <w:rsid w:val="00ED29B8"/>
    <w:rsid w:val="00EE7C7A"/>
    <w:rsid w:val="00F30976"/>
    <w:rsid w:val="00F4463E"/>
    <w:rsid w:val="00F45004"/>
    <w:rsid w:val="00F51960"/>
    <w:rsid w:val="00F7428E"/>
    <w:rsid w:val="00FA1193"/>
    <w:rsid w:val="00FA31F3"/>
    <w:rsid w:val="00FA5951"/>
    <w:rsid w:val="00FB3F65"/>
    <w:rsid w:val="00FD440F"/>
    <w:rsid w:val="00FE0DAB"/>
    <w:rsid w:val="00FF38A1"/>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13E45E"/>
  <w15:docId w15:val="{78180987-0DD8-AC43-9636-4B578EA6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0EFE"/>
    <w:pPr>
      <w:spacing w:line="280" w:lineRule="atLeast"/>
    </w:pPr>
    <w:rPr>
      <w:rFonts w:ascii="Georgia" w:hAnsi="Georgia"/>
      <w:sz w:val="21"/>
      <w:szCs w:val="24"/>
      <w:lang w:val="en-US" w:eastAsia="en-US"/>
    </w:rPr>
  </w:style>
  <w:style w:type="paragraph" w:styleId="Heading1">
    <w:name w:val="heading 1"/>
    <w:basedOn w:val="Normal"/>
    <w:next w:val="Normal"/>
    <w:qFormat/>
    <w:rsid w:val="009D6862"/>
    <w:pPr>
      <w:outlineLvl w:val="0"/>
    </w:pPr>
    <w:rPr>
      <w:rFonts w:cs="Arial"/>
      <w:b/>
      <w:bCs/>
      <w:szCs w:val="32"/>
    </w:rPr>
  </w:style>
  <w:style w:type="paragraph" w:styleId="Heading2">
    <w:name w:val="heading 2"/>
    <w:basedOn w:val="Normal"/>
    <w:next w:val="Normal"/>
    <w:qFormat/>
    <w:rsid w:val="009D6862"/>
    <w:pPr>
      <w:outlineLvl w:val="1"/>
    </w:pPr>
    <w:rPr>
      <w:rFonts w:cs="Arial"/>
      <w:b/>
      <w:bCs/>
      <w:i/>
      <w:iCs/>
      <w:szCs w:val="28"/>
    </w:rPr>
  </w:style>
  <w:style w:type="paragraph" w:styleId="Heading3">
    <w:name w:val="heading 3"/>
    <w:basedOn w:val="Normal"/>
    <w:next w:val="Normal"/>
    <w:qFormat/>
    <w:rsid w:val="009D6862"/>
    <w:pPr>
      <w:outlineLvl w:val="2"/>
    </w:pPr>
    <w:rPr>
      <w:rFonts w:cs="Arial"/>
      <w:bCs/>
      <w:i/>
      <w:szCs w:val="26"/>
    </w:rPr>
  </w:style>
  <w:style w:type="paragraph" w:styleId="Heading4">
    <w:name w:val="heading 4"/>
    <w:basedOn w:val="Normal"/>
    <w:next w:val="Normal"/>
    <w:qFormat/>
    <w:rsid w:val="00907607"/>
    <w:pPr>
      <w:keepNext/>
      <w:outlineLvl w:val="3"/>
    </w:pPr>
    <w:rPr>
      <w:bCs/>
      <w:i/>
      <w:szCs w:val="28"/>
    </w:rPr>
  </w:style>
  <w:style w:type="paragraph" w:styleId="Heading5">
    <w:name w:val="heading 5"/>
    <w:basedOn w:val="Normal"/>
    <w:next w:val="Normal"/>
    <w:qFormat/>
    <w:rsid w:val="00577E20"/>
    <w:pPr>
      <w:outlineLvl w:val="4"/>
    </w:pPr>
    <w:rPr>
      <w:bCs/>
      <w:iCs/>
      <w:szCs w:val="26"/>
    </w:rPr>
  </w:style>
  <w:style w:type="paragraph" w:styleId="Heading6">
    <w:name w:val="heading 6"/>
    <w:basedOn w:val="Normal"/>
    <w:next w:val="Normal"/>
    <w:qFormat/>
    <w:rsid w:val="00577E20"/>
    <w:pPr>
      <w:outlineLvl w:val="5"/>
    </w:pPr>
    <w:rPr>
      <w:bCs/>
      <w:szCs w:val="22"/>
    </w:rPr>
  </w:style>
  <w:style w:type="paragraph" w:styleId="Heading7">
    <w:name w:val="heading 7"/>
    <w:basedOn w:val="Normal"/>
    <w:next w:val="Normal"/>
    <w:qFormat/>
    <w:rsid w:val="00577E20"/>
    <w:pPr>
      <w:outlineLvl w:val="6"/>
    </w:pPr>
  </w:style>
  <w:style w:type="paragraph" w:styleId="Heading8">
    <w:name w:val="heading 8"/>
    <w:basedOn w:val="Normal"/>
    <w:next w:val="Normal"/>
    <w:qFormat/>
    <w:rsid w:val="00577E20"/>
    <w:pPr>
      <w:outlineLvl w:val="7"/>
    </w:pPr>
    <w:rPr>
      <w:iCs/>
    </w:rPr>
  </w:style>
  <w:style w:type="paragraph" w:styleId="Heading9">
    <w:name w:val="heading 9"/>
    <w:basedOn w:val="Normal"/>
    <w:next w:val="Normal"/>
    <w:qFormat/>
    <w:rsid w:val="00577E20"/>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802EE"/>
    <w:pPr>
      <w:numPr>
        <w:numId w:val="1"/>
      </w:numPr>
    </w:pPr>
  </w:style>
  <w:style w:type="numbering" w:styleId="1ai">
    <w:name w:val="Outline List 1"/>
    <w:basedOn w:val="NoList"/>
    <w:semiHidden/>
    <w:rsid w:val="005802EE"/>
    <w:pPr>
      <w:numPr>
        <w:numId w:val="2"/>
      </w:numPr>
    </w:pPr>
  </w:style>
  <w:style w:type="numbering" w:styleId="ArticleSection">
    <w:name w:val="Outline List 3"/>
    <w:basedOn w:val="NoList"/>
    <w:semiHidden/>
    <w:rsid w:val="005802EE"/>
    <w:pPr>
      <w:numPr>
        <w:numId w:val="3"/>
      </w:numPr>
    </w:pPr>
  </w:style>
  <w:style w:type="paragraph" w:styleId="BlockText">
    <w:name w:val="Block Text"/>
    <w:basedOn w:val="Normal"/>
    <w:semiHidden/>
    <w:rsid w:val="005802EE"/>
    <w:pPr>
      <w:spacing w:after="120"/>
      <w:ind w:left="1440" w:right="1440"/>
    </w:pPr>
  </w:style>
  <w:style w:type="paragraph" w:styleId="BodyText">
    <w:name w:val="Body Text"/>
    <w:basedOn w:val="Normal"/>
    <w:semiHidden/>
    <w:rsid w:val="005802EE"/>
    <w:pPr>
      <w:spacing w:after="120"/>
    </w:pPr>
  </w:style>
  <w:style w:type="paragraph" w:styleId="BodyText2">
    <w:name w:val="Body Text 2"/>
    <w:basedOn w:val="Normal"/>
    <w:semiHidden/>
    <w:rsid w:val="005802EE"/>
    <w:pPr>
      <w:spacing w:after="120" w:line="480" w:lineRule="auto"/>
    </w:pPr>
  </w:style>
  <w:style w:type="paragraph" w:styleId="BodyText3">
    <w:name w:val="Body Text 3"/>
    <w:basedOn w:val="Normal"/>
    <w:semiHidden/>
    <w:rsid w:val="005802EE"/>
    <w:pPr>
      <w:spacing w:after="120"/>
    </w:pPr>
    <w:rPr>
      <w:sz w:val="16"/>
      <w:szCs w:val="16"/>
    </w:rPr>
  </w:style>
  <w:style w:type="paragraph" w:styleId="BodyTextFirstIndent">
    <w:name w:val="Body Text First Indent"/>
    <w:basedOn w:val="BodyText"/>
    <w:semiHidden/>
    <w:rsid w:val="005802EE"/>
    <w:pPr>
      <w:ind w:firstLine="210"/>
    </w:pPr>
  </w:style>
  <w:style w:type="paragraph" w:styleId="BodyTextIndent">
    <w:name w:val="Body Text Indent"/>
    <w:basedOn w:val="Normal"/>
    <w:semiHidden/>
    <w:rsid w:val="005802EE"/>
    <w:pPr>
      <w:spacing w:after="120"/>
      <w:ind w:left="283"/>
    </w:pPr>
  </w:style>
  <w:style w:type="paragraph" w:styleId="BodyTextFirstIndent2">
    <w:name w:val="Body Text First Indent 2"/>
    <w:basedOn w:val="BodyTextIndent"/>
    <w:semiHidden/>
    <w:rsid w:val="005802EE"/>
    <w:pPr>
      <w:ind w:firstLine="210"/>
    </w:pPr>
  </w:style>
  <w:style w:type="paragraph" w:styleId="BodyTextIndent2">
    <w:name w:val="Body Text Indent 2"/>
    <w:basedOn w:val="Normal"/>
    <w:semiHidden/>
    <w:rsid w:val="005802EE"/>
    <w:pPr>
      <w:spacing w:after="120" w:line="480" w:lineRule="auto"/>
      <w:ind w:left="283"/>
    </w:pPr>
  </w:style>
  <w:style w:type="paragraph" w:styleId="BodyTextIndent3">
    <w:name w:val="Body Text Indent 3"/>
    <w:basedOn w:val="Normal"/>
    <w:semiHidden/>
    <w:rsid w:val="005802EE"/>
    <w:pPr>
      <w:spacing w:after="120"/>
      <w:ind w:left="283"/>
    </w:pPr>
    <w:rPr>
      <w:sz w:val="16"/>
      <w:szCs w:val="16"/>
    </w:rPr>
  </w:style>
  <w:style w:type="paragraph" w:styleId="Caption">
    <w:name w:val="caption"/>
    <w:basedOn w:val="Normal"/>
    <w:next w:val="Normal"/>
    <w:qFormat/>
    <w:rsid w:val="005802EE"/>
    <w:rPr>
      <w:b/>
      <w:bCs/>
      <w:sz w:val="16"/>
      <w:szCs w:val="20"/>
    </w:rPr>
  </w:style>
  <w:style w:type="paragraph" w:styleId="Closing">
    <w:name w:val="Closing"/>
    <w:basedOn w:val="Normal"/>
    <w:semiHidden/>
    <w:rsid w:val="005802EE"/>
    <w:pPr>
      <w:ind w:left="4252"/>
    </w:pPr>
  </w:style>
  <w:style w:type="paragraph" w:styleId="Date">
    <w:name w:val="Date"/>
    <w:basedOn w:val="Normal"/>
    <w:next w:val="Normal"/>
    <w:semiHidden/>
    <w:rsid w:val="005802EE"/>
  </w:style>
  <w:style w:type="paragraph" w:styleId="E-mailSignature">
    <w:name w:val="E-mail Signature"/>
    <w:basedOn w:val="Normal"/>
    <w:semiHidden/>
    <w:rsid w:val="005802EE"/>
  </w:style>
  <w:style w:type="character" w:styleId="Emphasis">
    <w:name w:val="Emphasis"/>
    <w:basedOn w:val="DefaultParagraphFont"/>
    <w:qFormat/>
    <w:rsid w:val="005802EE"/>
    <w:rPr>
      <w:i/>
      <w:iCs/>
    </w:rPr>
  </w:style>
  <w:style w:type="character" w:styleId="EndnoteReference">
    <w:name w:val="endnote reference"/>
    <w:basedOn w:val="DefaultParagraphFont"/>
    <w:semiHidden/>
    <w:rsid w:val="00907607"/>
    <w:rPr>
      <w:rFonts w:ascii="AU Passata" w:hAnsi="AU Passata"/>
      <w:color w:val="87888A"/>
      <w:sz w:val="14"/>
      <w:vertAlign w:val="superscript"/>
    </w:rPr>
  </w:style>
  <w:style w:type="paragraph" w:styleId="EndnoteText">
    <w:name w:val="endnote text"/>
    <w:basedOn w:val="Normal"/>
    <w:semiHidden/>
    <w:rsid w:val="00907607"/>
    <w:pPr>
      <w:spacing w:line="180" w:lineRule="atLeast"/>
    </w:pPr>
    <w:rPr>
      <w:rFonts w:ascii="AU Passata" w:hAnsi="AU Passata"/>
      <w:color w:val="87888A"/>
      <w:spacing w:val="10"/>
      <w:sz w:val="14"/>
      <w:szCs w:val="20"/>
    </w:rPr>
  </w:style>
  <w:style w:type="paragraph" w:styleId="EnvelopeAddress">
    <w:name w:val="envelope address"/>
    <w:basedOn w:val="Normal"/>
    <w:semiHidden/>
    <w:rsid w:val="005802EE"/>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semiHidden/>
    <w:rsid w:val="005802EE"/>
    <w:rPr>
      <w:rFonts w:ascii="Arial" w:hAnsi="Arial" w:cs="Arial"/>
      <w:szCs w:val="20"/>
    </w:rPr>
  </w:style>
  <w:style w:type="character" w:styleId="FootnoteReference">
    <w:name w:val="footnote reference"/>
    <w:basedOn w:val="DefaultParagraphFont"/>
    <w:semiHidden/>
    <w:rsid w:val="00907607"/>
    <w:rPr>
      <w:rFonts w:ascii="AU Passata" w:hAnsi="AU Passata"/>
      <w:color w:val="87888A"/>
      <w:sz w:val="14"/>
      <w:vertAlign w:val="superscript"/>
    </w:rPr>
  </w:style>
  <w:style w:type="paragraph" w:styleId="FootnoteText">
    <w:name w:val="footnote text"/>
    <w:basedOn w:val="Normal"/>
    <w:semiHidden/>
    <w:rsid w:val="00907607"/>
    <w:pPr>
      <w:spacing w:line="180" w:lineRule="atLeast"/>
    </w:pPr>
    <w:rPr>
      <w:rFonts w:ascii="AU Passata" w:hAnsi="AU Passata"/>
      <w:color w:val="87888A"/>
      <w:spacing w:val="10"/>
      <w:sz w:val="14"/>
      <w:szCs w:val="20"/>
    </w:rPr>
  </w:style>
  <w:style w:type="character" w:styleId="HTMLAcronym">
    <w:name w:val="HTML Acronym"/>
    <w:basedOn w:val="DefaultParagraphFont"/>
    <w:semiHidden/>
    <w:rsid w:val="005802EE"/>
  </w:style>
  <w:style w:type="paragraph" w:styleId="HTMLAddress">
    <w:name w:val="HTML Address"/>
    <w:basedOn w:val="Normal"/>
    <w:semiHidden/>
    <w:rsid w:val="005802EE"/>
    <w:rPr>
      <w:i/>
      <w:iCs/>
    </w:rPr>
  </w:style>
  <w:style w:type="character" w:styleId="HTMLCite">
    <w:name w:val="HTML Cite"/>
    <w:basedOn w:val="DefaultParagraphFont"/>
    <w:semiHidden/>
    <w:rsid w:val="005802EE"/>
    <w:rPr>
      <w:i/>
      <w:iCs/>
    </w:rPr>
  </w:style>
  <w:style w:type="character" w:styleId="HTMLCode">
    <w:name w:val="HTML Code"/>
    <w:basedOn w:val="DefaultParagraphFont"/>
    <w:semiHidden/>
    <w:rsid w:val="005802EE"/>
    <w:rPr>
      <w:rFonts w:ascii="Courier New" w:hAnsi="Courier New" w:cs="Courier New"/>
      <w:sz w:val="20"/>
      <w:szCs w:val="20"/>
    </w:rPr>
  </w:style>
  <w:style w:type="character" w:styleId="HTMLDefinition">
    <w:name w:val="HTML Definition"/>
    <w:basedOn w:val="DefaultParagraphFont"/>
    <w:semiHidden/>
    <w:rsid w:val="005802EE"/>
    <w:rPr>
      <w:i/>
      <w:iCs/>
    </w:rPr>
  </w:style>
  <w:style w:type="character" w:styleId="HTMLKeyboard">
    <w:name w:val="HTML Keyboard"/>
    <w:basedOn w:val="DefaultParagraphFont"/>
    <w:semiHidden/>
    <w:rsid w:val="005802EE"/>
    <w:rPr>
      <w:rFonts w:ascii="Courier New" w:hAnsi="Courier New" w:cs="Courier New"/>
      <w:sz w:val="20"/>
      <w:szCs w:val="20"/>
    </w:rPr>
  </w:style>
  <w:style w:type="paragraph" w:styleId="HTMLPreformatted">
    <w:name w:val="HTML Preformatted"/>
    <w:basedOn w:val="Normal"/>
    <w:semiHidden/>
    <w:rsid w:val="005802EE"/>
    <w:rPr>
      <w:rFonts w:ascii="Courier New" w:hAnsi="Courier New" w:cs="Courier New"/>
      <w:szCs w:val="20"/>
    </w:rPr>
  </w:style>
  <w:style w:type="character" w:styleId="HTMLSample">
    <w:name w:val="HTML Sample"/>
    <w:basedOn w:val="DefaultParagraphFont"/>
    <w:semiHidden/>
    <w:rsid w:val="005802EE"/>
    <w:rPr>
      <w:rFonts w:ascii="Courier New" w:hAnsi="Courier New" w:cs="Courier New"/>
    </w:rPr>
  </w:style>
  <w:style w:type="character" w:styleId="HTMLTypewriter">
    <w:name w:val="HTML Typewriter"/>
    <w:basedOn w:val="DefaultParagraphFont"/>
    <w:semiHidden/>
    <w:rsid w:val="005802EE"/>
    <w:rPr>
      <w:rFonts w:ascii="Courier New" w:hAnsi="Courier New" w:cs="Courier New"/>
      <w:sz w:val="20"/>
      <w:szCs w:val="20"/>
    </w:rPr>
  </w:style>
  <w:style w:type="character" w:styleId="HTMLVariable">
    <w:name w:val="HTML Variable"/>
    <w:basedOn w:val="DefaultParagraphFont"/>
    <w:semiHidden/>
    <w:rsid w:val="005802EE"/>
    <w:rPr>
      <w:i/>
      <w:iCs/>
    </w:rPr>
  </w:style>
  <w:style w:type="character" w:styleId="LineNumber">
    <w:name w:val="line number"/>
    <w:basedOn w:val="DefaultParagraphFont"/>
    <w:semiHidden/>
    <w:rsid w:val="005802EE"/>
  </w:style>
  <w:style w:type="paragraph" w:styleId="List">
    <w:name w:val="List"/>
    <w:basedOn w:val="Normal"/>
    <w:semiHidden/>
    <w:rsid w:val="005802EE"/>
    <w:pPr>
      <w:ind w:left="283" w:hanging="283"/>
    </w:pPr>
  </w:style>
  <w:style w:type="paragraph" w:styleId="List2">
    <w:name w:val="List 2"/>
    <w:basedOn w:val="Normal"/>
    <w:semiHidden/>
    <w:rsid w:val="005802EE"/>
    <w:pPr>
      <w:ind w:left="566" w:hanging="283"/>
    </w:pPr>
  </w:style>
  <w:style w:type="paragraph" w:styleId="List3">
    <w:name w:val="List 3"/>
    <w:basedOn w:val="Normal"/>
    <w:semiHidden/>
    <w:rsid w:val="005802EE"/>
    <w:pPr>
      <w:ind w:left="849" w:hanging="283"/>
    </w:pPr>
  </w:style>
  <w:style w:type="paragraph" w:styleId="List4">
    <w:name w:val="List 4"/>
    <w:basedOn w:val="Normal"/>
    <w:semiHidden/>
    <w:rsid w:val="005802EE"/>
    <w:pPr>
      <w:ind w:left="1132" w:hanging="283"/>
    </w:pPr>
  </w:style>
  <w:style w:type="paragraph" w:styleId="List5">
    <w:name w:val="List 5"/>
    <w:basedOn w:val="Normal"/>
    <w:semiHidden/>
    <w:rsid w:val="005802EE"/>
    <w:pPr>
      <w:ind w:left="1415" w:hanging="283"/>
    </w:pPr>
  </w:style>
  <w:style w:type="paragraph" w:styleId="ListBullet">
    <w:name w:val="List Bullet"/>
    <w:basedOn w:val="Normal"/>
    <w:semiHidden/>
    <w:rsid w:val="005802EE"/>
    <w:pPr>
      <w:numPr>
        <w:numId w:val="4"/>
      </w:numPr>
    </w:pPr>
  </w:style>
  <w:style w:type="paragraph" w:styleId="ListBullet2">
    <w:name w:val="List Bullet 2"/>
    <w:basedOn w:val="Normal"/>
    <w:semiHidden/>
    <w:rsid w:val="005802EE"/>
    <w:pPr>
      <w:numPr>
        <w:numId w:val="5"/>
      </w:numPr>
    </w:pPr>
  </w:style>
  <w:style w:type="paragraph" w:styleId="ListBullet3">
    <w:name w:val="List Bullet 3"/>
    <w:basedOn w:val="Normal"/>
    <w:semiHidden/>
    <w:rsid w:val="005802EE"/>
    <w:pPr>
      <w:numPr>
        <w:numId w:val="6"/>
      </w:numPr>
    </w:pPr>
  </w:style>
  <w:style w:type="paragraph" w:styleId="ListBullet4">
    <w:name w:val="List Bullet 4"/>
    <w:basedOn w:val="Normal"/>
    <w:semiHidden/>
    <w:rsid w:val="005802EE"/>
    <w:pPr>
      <w:numPr>
        <w:numId w:val="7"/>
      </w:numPr>
    </w:pPr>
  </w:style>
  <w:style w:type="paragraph" w:styleId="ListBullet5">
    <w:name w:val="List Bullet 5"/>
    <w:basedOn w:val="Normal"/>
    <w:semiHidden/>
    <w:rsid w:val="005802EE"/>
    <w:pPr>
      <w:numPr>
        <w:numId w:val="8"/>
      </w:numPr>
    </w:pPr>
  </w:style>
  <w:style w:type="paragraph" w:styleId="ListContinue">
    <w:name w:val="List Continue"/>
    <w:basedOn w:val="Normal"/>
    <w:semiHidden/>
    <w:rsid w:val="005802EE"/>
    <w:pPr>
      <w:spacing w:after="120"/>
      <w:ind w:left="283"/>
    </w:pPr>
  </w:style>
  <w:style w:type="paragraph" w:styleId="ListContinue2">
    <w:name w:val="List Continue 2"/>
    <w:basedOn w:val="Normal"/>
    <w:semiHidden/>
    <w:rsid w:val="005802EE"/>
    <w:pPr>
      <w:spacing w:after="120"/>
      <w:ind w:left="566"/>
    </w:pPr>
  </w:style>
  <w:style w:type="paragraph" w:styleId="ListContinue3">
    <w:name w:val="List Continue 3"/>
    <w:basedOn w:val="Normal"/>
    <w:semiHidden/>
    <w:rsid w:val="005802EE"/>
    <w:pPr>
      <w:spacing w:after="120"/>
      <w:ind w:left="849"/>
    </w:pPr>
  </w:style>
  <w:style w:type="paragraph" w:styleId="ListContinue4">
    <w:name w:val="List Continue 4"/>
    <w:basedOn w:val="Normal"/>
    <w:semiHidden/>
    <w:rsid w:val="005802EE"/>
    <w:pPr>
      <w:spacing w:after="120"/>
      <w:ind w:left="1132"/>
    </w:pPr>
  </w:style>
  <w:style w:type="paragraph" w:styleId="ListContinue5">
    <w:name w:val="List Continue 5"/>
    <w:basedOn w:val="Normal"/>
    <w:semiHidden/>
    <w:rsid w:val="005802EE"/>
    <w:pPr>
      <w:spacing w:after="120"/>
      <w:ind w:left="1415"/>
    </w:pPr>
  </w:style>
  <w:style w:type="paragraph" w:styleId="ListNumber">
    <w:name w:val="List Number"/>
    <w:basedOn w:val="Normal"/>
    <w:semiHidden/>
    <w:rsid w:val="005802EE"/>
    <w:pPr>
      <w:numPr>
        <w:numId w:val="9"/>
      </w:numPr>
    </w:pPr>
  </w:style>
  <w:style w:type="paragraph" w:styleId="ListNumber2">
    <w:name w:val="List Number 2"/>
    <w:basedOn w:val="Normal"/>
    <w:semiHidden/>
    <w:rsid w:val="005802EE"/>
    <w:pPr>
      <w:numPr>
        <w:numId w:val="10"/>
      </w:numPr>
    </w:pPr>
  </w:style>
  <w:style w:type="paragraph" w:styleId="ListNumber3">
    <w:name w:val="List Number 3"/>
    <w:basedOn w:val="Normal"/>
    <w:semiHidden/>
    <w:rsid w:val="005802EE"/>
    <w:pPr>
      <w:numPr>
        <w:numId w:val="11"/>
      </w:numPr>
    </w:pPr>
  </w:style>
  <w:style w:type="paragraph" w:styleId="ListNumber4">
    <w:name w:val="List Number 4"/>
    <w:basedOn w:val="Normal"/>
    <w:semiHidden/>
    <w:rsid w:val="005802EE"/>
    <w:pPr>
      <w:numPr>
        <w:numId w:val="12"/>
      </w:numPr>
    </w:pPr>
  </w:style>
  <w:style w:type="paragraph" w:styleId="ListNumber5">
    <w:name w:val="List Number 5"/>
    <w:basedOn w:val="Normal"/>
    <w:semiHidden/>
    <w:rsid w:val="005802EE"/>
    <w:pPr>
      <w:numPr>
        <w:numId w:val="13"/>
      </w:numPr>
    </w:pPr>
  </w:style>
  <w:style w:type="paragraph" w:styleId="MessageHeader">
    <w:name w:val="Message Header"/>
    <w:basedOn w:val="Normal"/>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5802EE"/>
    <w:rPr>
      <w:rFonts w:ascii="Times New Roman" w:hAnsi="Times New Roman"/>
      <w:sz w:val="24"/>
    </w:rPr>
  </w:style>
  <w:style w:type="paragraph" w:styleId="NormalIndent">
    <w:name w:val="Normal Indent"/>
    <w:basedOn w:val="Normal"/>
    <w:semiHidden/>
    <w:rsid w:val="005802EE"/>
    <w:pPr>
      <w:ind w:left="1304"/>
    </w:pPr>
  </w:style>
  <w:style w:type="paragraph" w:styleId="NoteHeading">
    <w:name w:val="Note Heading"/>
    <w:basedOn w:val="Normal"/>
    <w:next w:val="Normal"/>
    <w:semiHidden/>
    <w:rsid w:val="005802EE"/>
  </w:style>
  <w:style w:type="paragraph" w:styleId="PlainText">
    <w:name w:val="Plain Text"/>
    <w:basedOn w:val="Normal"/>
    <w:semiHidden/>
    <w:rsid w:val="005802EE"/>
    <w:rPr>
      <w:rFonts w:ascii="Courier New" w:hAnsi="Courier New" w:cs="Courier New"/>
      <w:szCs w:val="20"/>
    </w:rPr>
  </w:style>
  <w:style w:type="paragraph" w:styleId="Salutation">
    <w:name w:val="Salutation"/>
    <w:basedOn w:val="Normal"/>
    <w:next w:val="Normal"/>
    <w:semiHidden/>
    <w:rsid w:val="005802EE"/>
  </w:style>
  <w:style w:type="paragraph" w:styleId="Signature">
    <w:name w:val="Signature"/>
    <w:basedOn w:val="Normal"/>
    <w:semiHidden/>
    <w:rsid w:val="005802EE"/>
    <w:pPr>
      <w:ind w:left="4252"/>
    </w:pPr>
  </w:style>
  <w:style w:type="character" w:styleId="Strong">
    <w:name w:val="Strong"/>
    <w:basedOn w:val="DefaultParagraphFont"/>
    <w:uiPriority w:val="22"/>
    <w:qFormat/>
    <w:rsid w:val="005802EE"/>
    <w:rPr>
      <w:b/>
      <w:bCs/>
    </w:rPr>
  </w:style>
  <w:style w:type="paragraph" w:styleId="Subtitle">
    <w:name w:val="Subtitle"/>
    <w:basedOn w:val="Normal"/>
    <w:qFormat/>
    <w:rsid w:val="005802EE"/>
    <w:pPr>
      <w:spacing w:after="60"/>
      <w:jc w:val="center"/>
      <w:outlineLvl w:val="1"/>
    </w:pPr>
    <w:rPr>
      <w:rFonts w:ascii="Arial" w:hAnsi="Arial" w:cs="Arial"/>
      <w:sz w:val="24"/>
    </w:rPr>
  </w:style>
  <w:style w:type="table" w:styleId="Table3Deffects1">
    <w:name w:val="Table 3D effects 1"/>
    <w:basedOn w:val="Table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5802EE"/>
    <w:pPr>
      <w:spacing w:before="240" w:after="60"/>
      <w:jc w:val="center"/>
      <w:outlineLvl w:val="0"/>
    </w:pPr>
    <w:rPr>
      <w:rFonts w:ascii="Arial" w:hAnsi="Arial" w:cs="Arial"/>
      <w:b/>
      <w:bCs/>
      <w:kern w:val="28"/>
      <w:sz w:val="32"/>
      <w:szCs w:val="32"/>
    </w:rPr>
  </w:style>
  <w:style w:type="paragraph" w:styleId="TOC1">
    <w:name w:val="toc 1"/>
    <w:basedOn w:val="Normal"/>
    <w:next w:val="Normal"/>
    <w:semiHidden/>
    <w:rsid w:val="00863559"/>
    <w:pPr>
      <w:tabs>
        <w:tab w:val="right" w:pos="7655"/>
      </w:tabs>
      <w:spacing w:before="120"/>
      <w:ind w:right="567"/>
    </w:pPr>
    <w:rPr>
      <w:b/>
    </w:rPr>
  </w:style>
  <w:style w:type="paragraph" w:styleId="TOC2">
    <w:name w:val="toc 2"/>
    <w:basedOn w:val="Normal"/>
    <w:next w:val="Normal"/>
    <w:semiHidden/>
    <w:rsid w:val="00863559"/>
    <w:pPr>
      <w:tabs>
        <w:tab w:val="right" w:pos="7655"/>
      </w:tabs>
      <w:ind w:left="284" w:right="567"/>
    </w:pPr>
  </w:style>
  <w:style w:type="paragraph" w:styleId="TOC3">
    <w:name w:val="toc 3"/>
    <w:basedOn w:val="Normal"/>
    <w:next w:val="Normal"/>
    <w:semiHidden/>
    <w:rsid w:val="00863559"/>
    <w:pPr>
      <w:tabs>
        <w:tab w:val="right" w:pos="7655"/>
      </w:tabs>
      <w:ind w:left="567" w:right="567"/>
    </w:pPr>
  </w:style>
  <w:style w:type="paragraph" w:styleId="TOC4">
    <w:name w:val="toc 4"/>
    <w:basedOn w:val="Normal"/>
    <w:next w:val="Normal"/>
    <w:semiHidden/>
    <w:rsid w:val="00863559"/>
    <w:pPr>
      <w:tabs>
        <w:tab w:val="right" w:pos="7655"/>
      </w:tabs>
      <w:ind w:left="851" w:right="567"/>
    </w:pPr>
  </w:style>
  <w:style w:type="paragraph" w:styleId="TOC5">
    <w:name w:val="toc 5"/>
    <w:basedOn w:val="Normal"/>
    <w:next w:val="Normal"/>
    <w:semiHidden/>
    <w:rsid w:val="00863559"/>
    <w:pPr>
      <w:tabs>
        <w:tab w:val="right" w:pos="7655"/>
      </w:tabs>
      <w:ind w:left="1134" w:right="567"/>
    </w:pPr>
  </w:style>
  <w:style w:type="character" w:styleId="FollowedHyperlink">
    <w:name w:val="FollowedHyperlink"/>
    <w:basedOn w:val="DefaultParagraphFont"/>
    <w:rsid w:val="00B0759B"/>
    <w:rPr>
      <w:rFonts w:ascii="Georgia" w:hAnsi="Georgia"/>
      <w:color w:val="87888A"/>
      <w:sz w:val="21"/>
      <w:u w:val="none"/>
    </w:rPr>
  </w:style>
  <w:style w:type="paragraph" w:styleId="Footer">
    <w:name w:val="footer"/>
    <w:basedOn w:val="Normal"/>
    <w:rsid w:val="00336DC5"/>
    <w:pPr>
      <w:tabs>
        <w:tab w:val="center" w:pos="3615"/>
        <w:tab w:val="right" w:pos="7229"/>
        <w:tab w:val="left" w:pos="10206"/>
      </w:tabs>
      <w:spacing w:line="180" w:lineRule="atLeast"/>
    </w:pPr>
    <w:rPr>
      <w:rFonts w:ascii="AU Passata" w:hAnsi="AU Passata"/>
      <w:color w:val="87888A"/>
      <w:spacing w:val="10"/>
      <w:sz w:val="14"/>
    </w:rPr>
  </w:style>
  <w:style w:type="paragraph" w:styleId="Header">
    <w:name w:val="header"/>
    <w:basedOn w:val="Normal"/>
    <w:rsid w:val="00907607"/>
    <w:pPr>
      <w:tabs>
        <w:tab w:val="center" w:pos="4819"/>
        <w:tab w:val="right" w:pos="9638"/>
      </w:tabs>
      <w:spacing w:line="180" w:lineRule="atLeast"/>
    </w:pPr>
    <w:rPr>
      <w:rFonts w:ascii="AU Passata" w:hAnsi="AU Passata"/>
      <w:color w:val="87888A"/>
      <w:spacing w:val="10"/>
      <w:sz w:val="14"/>
    </w:rPr>
  </w:style>
  <w:style w:type="character" w:styleId="Hyperlink">
    <w:name w:val="Hyperlink"/>
    <w:basedOn w:val="DefaultParagraphFont"/>
    <w:semiHidden/>
    <w:rsid w:val="00B0759B"/>
    <w:rPr>
      <w:rFonts w:ascii="Georgia" w:hAnsi="Georgia"/>
      <w:color w:val="03428E"/>
      <w:sz w:val="21"/>
      <w:u w:val="none"/>
    </w:rPr>
  </w:style>
  <w:style w:type="character" w:styleId="PageNumber">
    <w:name w:val="page number"/>
    <w:basedOn w:val="DefaultParagraphFont"/>
    <w:semiHidden/>
    <w:rsid w:val="009044C3"/>
    <w:rPr>
      <w:rFonts w:ascii="AU Passata" w:hAnsi="AU Passata"/>
      <w:sz w:val="14"/>
    </w:rPr>
  </w:style>
  <w:style w:type="paragraph" w:customStyle="1" w:styleId="Normal-Bullet">
    <w:name w:val="Normal - Bullet"/>
    <w:basedOn w:val="Normal"/>
    <w:rsid w:val="00907607"/>
    <w:pPr>
      <w:numPr>
        <w:numId w:val="14"/>
      </w:numPr>
    </w:pPr>
    <w:rPr>
      <w:lang w:val="en-GB"/>
    </w:rPr>
  </w:style>
  <w:style w:type="paragraph" w:styleId="TOC6">
    <w:name w:val="toc 6"/>
    <w:basedOn w:val="Normal"/>
    <w:next w:val="Normal"/>
    <w:semiHidden/>
    <w:rsid w:val="00863559"/>
    <w:pPr>
      <w:tabs>
        <w:tab w:val="right" w:pos="7655"/>
      </w:tabs>
      <w:ind w:left="2268" w:right="567" w:hanging="1134"/>
    </w:pPr>
  </w:style>
  <w:style w:type="paragraph" w:styleId="TOC7">
    <w:name w:val="toc 7"/>
    <w:basedOn w:val="Normal"/>
    <w:next w:val="Normal"/>
    <w:semiHidden/>
    <w:rsid w:val="00863559"/>
    <w:pPr>
      <w:tabs>
        <w:tab w:val="right" w:pos="7655"/>
      </w:tabs>
      <w:ind w:left="2268" w:right="567" w:hanging="1134"/>
    </w:pPr>
  </w:style>
  <w:style w:type="paragraph" w:styleId="TOC8">
    <w:name w:val="toc 8"/>
    <w:basedOn w:val="Normal"/>
    <w:next w:val="Normal"/>
    <w:semiHidden/>
    <w:rsid w:val="00863559"/>
    <w:pPr>
      <w:tabs>
        <w:tab w:val="right" w:pos="7655"/>
      </w:tabs>
      <w:ind w:left="2268" w:right="567" w:hanging="1134"/>
    </w:pPr>
  </w:style>
  <w:style w:type="paragraph" w:styleId="TOC9">
    <w:name w:val="toc 9"/>
    <w:basedOn w:val="Normal"/>
    <w:next w:val="Normal"/>
    <w:semiHidden/>
    <w:rsid w:val="00863559"/>
    <w:pPr>
      <w:tabs>
        <w:tab w:val="right" w:pos="7655"/>
      </w:tabs>
      <w:ind w:left="2268" w:right="567" w:hanging="1134"/>
    </w:pPr>
  </w:style>
  <w:style w:type="paragraph" w:customStyle="1" w:styleId="Normal-Numbering">
    <w:name w:val="Normal - Numbering"/>
    <w:basedOn w:val="Normal"/>
    <w:rsid w:val="00907607"/>
    <w:pPr>
      <w:numPr>
        <w:numId w:val="15"/>
      </w:numPr>
    </w:pPr>
  </w:style>
  <w:style w:type="paragraph" w:customStyle="1" w:styleId="Normal-Tabletext">
    <w:name w:val="Normal - Table text"/>
    <w:basedOn w:val="Normal"/>
    <w:rsid w:val="00051A09"/>
    <w:pPr>
      <w:spacing w:line="220" w:lineRule="atLeast"/>
    </w:pPr>
    <w:rPr>
      <w:sz w:val="18"/>
      <w:lang w:val="da-DK"/>
    </w:rPr>
  </w:style>
  <w:style w:type="paragraph" w:customStyle="1" w:styleId="Normal-TableHeading">
    <w:name w:val="Normal - Table Heading"/>
    <w:basedOn w:val="Normal"/>
    <w:rsid w:val="00AD4779"/>
    <w:pPr>
      <w:spacing w:line="260" w:lineRule="atLeast"/>
    </w:pPr>
    <w:rPr>
      <w:color w:val="03428E"/>
      <w:sz w:val="18"/>
    </w:rPr>
  </w:style>
  <w:style w:type="paragraph" w:customStyle="1" w:styleId="Normal-TableColomnHeading">
    <w:name w:val="Normal - Table Colomn Heading"/>
    <w:basedOn w:val="Normal"/>
    <w:rsid w:val="00AD4779"/>
    <w:pPr>
      <w:spacing w:line="220" w:lineRule="atLeast"/>
    </w:pPr>
    <w:rPr>
      <w:color w:val="03428E"/>
      <w:sz w:val="18"/>
    </w:rPr>
  </w:style>
  <w:style w:type="table" w:customStyle="1" w:styleId="Table-Normal">
    <w:name w:val="Table - Normal"/>
    <w:basedOn w:val="TableNormal"/>
    <w:semiHidden/>
    <w:rsid w:val="00AD4779"/>
    <w:pPr>
      <w:spacing w:line="220" w:lineRule="atLeast"/>
    </w:pPr>
    <w:rPr>
      <w:rFonts w:ascii="Georgia" w:hAnsi="Georgia"/>
      <w:sz w:val="18"/>
    </w:rPr>
    <w:tblPr>
      <w:tblCellMar>
        <w:top w:w="28" w:type="dxa"/>
        <w:left w:w="0" w:type="dxa"/>
        <w:right w:w="0" w:type="dxa"/>
      </w:tblCellMar>
    </w:tblPr>
    <w:tblStylePr w:type="firstRow">
      <w:pPr>
        <w:wordWrap/>
        <w:spacing w:beforeLines="0" w:beforeAutospacing="0" w:afterLines="0" w:afterAutospacing="0" w:line="260" w:lineRule="atLeast"/>
        <w:ind w:leftChars="0" w:left="0" w:rightChars="0" w:right="0" w:firstLineChars="0" w:firstLine="0"/>
        <w:contextualSpacing w:val="0"/>
        <w:jc w:val="left"/>
        <w:outlineLvl w:val="9"/>
      </w:pPr>
      <w:rPr>
        <w:rFonts w:ascii="Calibri" w:hAnsi="Calibri"/>
        <w:b/>
        <w:color w:val="03428E"/>
        <w:sz w:val="18"/>
      </w:rPr>
      <w:tblPr/>
      <w:tcPr>
        <w:tcBorders>
          <w:bottom w:val="single" w:sz="4" w:space="0" w:color="auto"/>
          <w:insideH w:val="nil"/>
        </w:tcBorders>
      </w:tcPr>
    </w:tblStylePr>
    <w:tblStylePr w:type="lastRow">
      <w:tblPr/>
      <w:tcPr>
        <w:tcBorders>
          <w:bottom w:val="single" w:sz="4" w:space="0" w:color="auto"/>
        </w:tcBorders>
      </w:tcPr>
    </w:tblStylePr>
    <w:tblStylePr w:type="firstCol">
      <w:pPr>
        <w:wordWrap/>
        <w:spacing w:line="220" w:lineRule="atLeast"/>
      </w:pPr>
      <w:rPr>
        <w:rFonts w:ascii="Calibri" w:hAnsi="Calibri"/>
        <w:b/>
        <w:color w:val="03428E"/>
        <w:sz w:val="18"/>
      </w:rPr>
    </w:tblStylePr>
  </w:style>
  <w:style w:type="paragraph" w:customStyle="1" w:styleId="Normal-TableNumbers">
    <w:name w:val="Normal - Table Numbers"/>
    <w:basedOn w:val="Normal-Tabletext"/>
    <w:rsid w:val="003E6170"/>
    <w:pPr>
      <w:jc w:val="right"/>
    </w:pPr>
  </w:style>
  <w:style w:type="paragraph" w:customStyle="1" w:styleId="Normal-TableNumbersTotal">
    <w:name w:val="Normal - Table Numbers Total"/>
    <w:basedOn w:val="Normal-TableNumbers"/>
    <w:rsid w:val="003E6170"/>
    <w:rPr>
      <w:b/>
    </w:rPr>
  </w:style>
  <w:style w:type="paragraph" w:customStyle="1" w:styleId="Template">
    <w:name w:val="Template"/>
    <w:semiHidden/>
    <w:rsid w:val="00905114"/>
    <w:pPr>
      <w:spacing w:line="180" w:lineRule="atLeast"/>
    </w:pPr>
    <w:rPr>
      <w:rFonts w:ascii="AU Passata" w:hAnsi="AU Passata"/>
      <w:noProof/>
      <w:spacing w:val="10"/>
      <w:sz w:val="14"/>
      <w:szCs w:val="24"/>
      <w:lang w:val="en-GB" w:eastAsia="en-US"/>
    </w:rPr>
  </w:style>
  <w:style w:type="paragraph" w:customStyle="1" w:styleId="Template-Companyname">
    <w:name w:val="Template - Company name"/>
    <w:basedOn w:val="Template"/>
    <w:next w:val="Template-Address"/>
    <w:semiHidden/>
    <w:rsid w:val="00AA0EF9"/>
    <w:rPr>
      <w:b/>
    </w:rPr>
  </w:style>
  <w:style w:type="paragraph" w:customStyle="1" w:styleId="Template-Address">
    <w:name w:val="Template - Address"/>
    <w:basedOn w:val="Template"/>
    <w:semiHidden/>
    <w:rsid w:val="002171DE"/>
  </w:style>
  <w:style w:type="paragraph" w:customStyle="1" w:styleId="Template-Date">
    <w:name w:val="Template - Date"/>
    <w:basedOn w:val="Template-Address"/>
    <w:semiHidden/>
    <w:rsid w:val="002171DE"/>
  </w:style>
  <w:style w:type="table" w:styleId="TableGrid">
    <w:name w:val="Table Grid"/>
    <w:basedOn w:val="TableNormal"/>
    <w:semiHidden/>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heading">
    <w:name w:val="Normal - Dokument heading"/>
    <w:basedOn w:val="Normal"/>
    <w:rsid w:val="00FE0DAB"/>
    <w:pPr>
      <w:ind w:left="2410"/>
    </w:pPr>
    <w:rPr>
      <w:b/>
    </w:rPr>
  </w:style>
  <w:style w:type="paragraph" w:customStyle="1" w:styleId="Template-Afdeling">
    <w:name w:val="Template - Afdeling"/>
    <w:basedOn w:val="Template"/>
    <w:semiHidden/>
    <w:rsid w:val="00905114"/>
    <w:rPr>
      <w:b/>
    </w:rPr>
  </w:style>
  <w:style w:type="paragraph" w:styleId="TableofFigures">
    <w:name w:val="table of figures"/>
    <w:basedOn w:val="Normal"/>
    <w:next w:val="Normal"/>
    <w:semiHidden/>
    <w:rsid w:val="00BE7FBE"/>
  </w:style>
  <w:style w:type="paragraph" w:customStyle="1" w:styleId="Template-NavnMellemnavn">
    <w:name w:val="Template - Navn/Mellemnavn"/>
    <w:basedOn w:val="Template"/>
    <w:semiHidden/>
    <w:rsid w:val="003F33BA"/>
    <w:rPr>
      <w:b/>
    </w:rPr>
  </w:style>
  <w:style w:type="paragraph" w:customStyle="1" w:styleId="Template-Brugerinfo">
    <w:name w:val="Template - Bruger info"/>
    <w:basedOn w:val="Template"/>
    <w:semiHidden/>
    <w:rsid w:val="003F33BA"/>
  </w:style>
  <w:style w:type="paragraph" w:customStyle="1" w:styleId="Template-Informationsoverskrift">
    <w:name w:val="Template - Informations overskrift"/>
    <w:basedOn w:val="Template"/>
    <w:next w:val="Template-Informationstekst"/>
    <w:semiHidden/>
    <w:rsid w:val="00907607"/>
    <w:rPr>
      <w:b/>
    </w:rPr>
  </w:style>
  <w:style w:type="paragraph" w:customStyle="1" w:styleId="Template-Informationstekst">
    <w:name w:val="Template - Informations tekst"/>
    <w:basedOn w:val="Template"/>
    <w:semiHidden/>
    <w:rsid w:val="00907607"/>
  </w:style>
  <w:style w:type="paragraph" w:customStyle="1" w:styleId="Template-Parentlogoname">
    <w:name w:val="Template - Parent logoname"/>
    <w:basedOn w:val="Template"/>
    <w:rsid w:val="00EC06F0"/>
    <w:pPr>
      <w:spacing w:line="240" w:lineRule="atLeast"/>
    </w:pPr>
    <w:rPr>
      <w:caps/>
      <w:color w:val="03428E"/>
      <w:sz w:val="22"/>
    </w:rPr>
  </w:style>
  <w:style w:type="paragraph" w:customStyle="1" w:styleId="Template-Unitnamelogoname">
    <w:name w:val="Template - Unitname logoname"/>
    <w:basedOn w:val="Template-Parentlogoname"/>
    <w:rsid w:val="00EC06F0"/>
    <w:pPr>
      <w:spacing w:line="160" w:lineRule="atLeast"/>
    </w:pPr>
    <w:rPr>
      <w:sz w:val="14"/>
    </w:rPr>
  </w:style>
  <w:style w:type="paragraph" w:styleId="BalloonText">
    <w:name w:val="Balloon Text"/>
    <w:basedOn w:val="Normal"/>
    <w:link w:val="BalloonTextChar"/>
    <w:uiPriority w:val="99"/>
    <w:semiHidden/>
    <w:rsid w:val="00331A73"/>
    <w:rPr>
      <w:rFonts w:ascii="Tahoma" w:hAnsi="Tahoma" w:cs="Tahoma"/>
      <w:sz w:val="16"/>
      <w:szCs w:val="16"/>
    </w:rPr>
  </w:style>
  <w:style w:type="character" w:styleId="CommentReference">
    <w:name w:val="annotation reference"/>
    <w:basedOn w:val="DefaultParagraphFont"/>
    <w:semiHidden/>
    <w:rsid w:val="00331A73"/>
    <w:rPr>
      <w:sz w:val="16"/>
      <w:szCs w:val="16"/>
    </w:rPr>
  </w:style>
  <w:style w:type="paragraph" w:styleId="CommentText">
    <w:name w:val="annotation text"/>
    <w:basedOn w:val="Normal"/>
    <w:semiHidden/>
    <w:rsid w:val="00331A73"/>
    <w:rPr>
      <w:sz w:val="20"/>
      <w:szCs w:val="20"/>
    </w:rPr>
  </w:style>
  <w:style w:type="paragraph" w:styleId="CommentSubject">
    <w:name w:val="annotation subject"/>
    <w:basedOn w:val="CommentText"/>
    <w:next w:val="CommentText"/>
    <w:semiHidden/>
    <w:rsid w:val="00331A73"/>
    <w:rPr>
      <w:b/>
      <w:bCs/>
    </w:rPr>
  </w:style>
  <w:style w:type="paragraph" w:styleId="DocumentMap">
    <w:name w:val="Document Map"/>
    <w:basedOn w:val="Normal"/>
    <w:semiHidden/>
    <w:rsid w:val="00331A73"/>
    <w:pPr>
      <w:shd w:val="clear" w:color="auto" w:fill="000080"/>
    </w:pPr>
    <w:rPr>
      <w:rFonts w:ascii="Tahoma" w:hAnsi="Tahoma" w:cs="Tahoma"/>
      <w:sz w:val="20"/>
      <w:szCs w:val="20"/>
    </w:rPr>
  </w:style>
  <w:style w:type="paragraph" w:styleId="Index1">
    <w:name w:val="index 1"/>
    <w:basedOn w:val="Normal"/>
    <w:next w:val="Normal"/>
    <w:autoRedefine/>
    <w:semiHidden/>
    <w:rsid w:val="00331A73"/>
    <w:pPr>
      <w:ind w:left="210" w:hanging="210"/>
    </w:pPr>
  </w:style>
  <w:style w:type="paragraph" w:styleId="Index2">
    <w:name w:val="index 2"/>
    <w:basedOn w:val="Normal"/>
    <w:next w:val="Normal"/>
    <w:autoRedefine/>
    <w:semiHidden/>
    <w:rsid w:val="00331A73"/>
    <w:pPr>
      <w:ind w:left="420" w:hanging="210"/>
    </w:pPr>
  </w:style>
  <w:style w:type="paragraph" w:styleId="Index3">
    <w:name w:val="index 3"/>
    <w:basedOn w:val="Normal"/>
    <w:next w:val="Normal"/>
    <w:autoRedefine/>
    <w:semiHidden/>
    <w:rsid w:val="00331A73"/>
    <w:pPr>
      <w:ind w:left="630" w:hanging="210"/>
    </w:pPr>
  </w:style>
  <w:style w:type="paragraph" w:styleId="Index4">
    <w:name w:val="index 4"/>
    <w:basedOn w:val="Normal"/>
    <w:next w:val="Normal"/>
    <w:autoRedefine/>
    <w:semiHidden/>
    <w:rsid w:val="00331A73"/>
    <w:pPr>
      <w:ind w:left="840" w:hanging="210"/>
    </w:pPr>
  </w:style>
  <w:style w:type="paragraph" w:styleId="Index5">
    <w:name w:val="index 5"/>
    <w:basedOn w:val="Normal"/>
    <w:next w:val="Normal"/>
    <w:autoRedefine/>
    <w:semiHidden/>
    <w:rsid w:val="00331A73"/>
    <w:pPr>
      <w:ind w:left="1050" w:hanging="210"/>
    </w:pPr>
  </w:style>
  <w:style w:type="paragraph" w:styleId="Index6">
    <w:name w:val="index 6"/>
    <w:basedOn w:val="Normal"/>
    <w:next w:val="Normal"/>
    <w:autoRedefine/>
    <w:semiHidden/>
    <w:rsid w:val="00331A73"/>
    <w:pPr>
      <w:ind w:left="1260" w:hanging="210"/>
    </w:pPr>
  </w:style>
  <w:style w:type="paragraph" w:styleId="Index7">
    <w:name w:val="index 7"/>
    <w:basedOn w:val="Normal"/>
    <w:next w:val="Normal"/>
    <w:autoRedefine/>
    <w:semiHidden/>
    <w:rsid w:val="00331A73"/>
    <w:pPr>
      <w:ind w:left="1470" w:hanging="210"/>
    </w:pPr>
  </w:style>
  <w:style w:type="paragraph" w:styleId="Index8">
    <w:name w:val="index 8"/>
    <w:basedOn w:val="Normal"/>
    <w:next w:val="Normal"/>
    <w:autoRedefine/>
    <w:semiHidden/>
    <w:rsid w:val="00331A73"/>
    <w:pPr>
      <w:ind w:left="1680" w:hanging="210"/>
    </w:pPr>
  </w:style>
  <w:style w:type="paragraph" w:styleId="Index9">
    <w:name w:val="index 9"/>
    <w:basedOn w:val="Normal"/>
    <w:next w:val="Normal"/>
    <w:autoRedefine/>
    <w:semiHidden/>
    <w:rsid w:val="00331A73"/>
    <w:pPr>
      <w:ind w:left="1890" w:hanging="210"/>
    </w:pPr>
  </w:style>
  <w:style w:type="paragraph" w:styleId="IndexHeading">
    <w:name w:val="index heading"/>
    <w:basedOn w:val="Normal"/>
    <w:next w:val="Index1"/>
    <w:semiHidden/>
    <w:rsid w:val="00331A73"/>
    <w:rPr>
      <w:rFonts w:ascii="Arial" w:hAnsi="Arial" w:cs="Arial"/>
      <w:b/>
      <w:bCs/>
    </w:rPr>
  </w:style>
  <w:style w:type="paragraph" w:styleId="MacroText">
    <w:name w:val="macro"/>
    <w:semiHidden/>
    <w:rsid w:val="00331A73"/>
    <w:pPr>
      <w:tabs>
        <w:tab w:val="left" w:pos="480"/>
        <w:tab w:val="left" w:pos="960"/>
        <w:tab w:val="left" w:pos="1440"/>
        <w:tab w:val="left" w:pos="1920"/>
        <w:tab w:val="left" w:pos="2400"/>
        <w:tab w:val="left" w:pos="2880"/>
        <w:tab w:val="left" w:pos="3360"/>
        <w:tab w:val="left" w:pos="3840"/>
        <w:tab w:val="left" w:pos="4320"/>
      </w:tabs>
      <w:spacing w:line="280" w:lineRule="atLeast"/>
    </w:pPr>
    <w:rPr>
      <w:rFonts w:ascii="Courier New" w:hAnsi="Courier New" w:cs="Courier New"/>
      <w:lang w:eastAsia="en-US"/>
    </w:rPr>
  </w:style>
  <w:style w:type="paragraph" w:styleId="TableofAuthorities">
    <w:name w:val="table of authorities"/>
    <w:basedOn w:val="Normal"/>
    <w:next w:val="Normal"/>
    <w:semiHidden/>
    <w:rsid w:val="00331A73"/>
    <w:pPr>
      <w:ind w:left="210" w:hanging="210"/>
    </w:pPr>
  </w:style>
  <w:style w:type="paragraph" w:styleId="TOAHeading">
    <w:name w:val="toa heading"/>
    <w:basedOn w:val="Normal"/>
    <w:next w:val="Normal"/>
    <w:semiHidden/>
    <w:rsid w:val="00331A73"/>
    <w:pPr>
      <w:spacing w:before="120"/>
    </w:pPr>
    <w:rPr>
      <w:rFonts w:ascii="Arial" w:hAnsi="Arial" w:cs="Arial"/>
      <w:b/>
      <w:bCs/>
      <w:sz w:val="24"/>
    </w:rPr>
  </w:style>
  <w:style w:type="paragraph" w:customStyle="1" w:styleId="Indhold">
    <w:name w:val="Indhold"/>
    <w:basedOn w:val="Normal"/>
    <w:rsid w:val="000A3B40"/>
    <w:pPr>
      <w:spacing w:line="260" w:lineRule="atLeast"/>
    </w:pPr>
    <w:rPr>
      <w:rFonts w:ascii="Palatino" w:eastAsiaTheme="minorEastAsia" w:hAnsi="Palatino"/>
      <w:sz w:val="22"/>
      <w:szCs w:val="20"/>
    </w:rPr>
  </w:style>
  <w:style w:type="paragraph" w:customStyle="1" w:styleId="Default">
    <w:name w:val="Default"/>
    <w:rsid w:val="005467EE"/>
    <w:pPr>
      <w:widowControl w:val="0"/>
      <w:autoSpaceDE w:val="0"/>
      <w:autoSpaceDN w:val="0"/>
      <w:adjustRightInd w:val="0"/>
    </w:pPr>
    <w:rPr>
      <w:rFonts w:eastAsiaTheme="minorEastAsia"/>
      <w:color w:val="000000"/>
      <w:sz w:val="24"/>
      <w:szCs w:val="24"/>
      <w:lang w:val="en-US"/>
    </w:rPr>
  </w:style>
  <w:style w:type="paragraph" w:customStyle="1" w:styleId="clearformatting">
    <w:name w:val="clear formatting"/>
    <w:basedOn w:val="Default"/>
    <w:rsid w:val="005467EE"/>
    <w:rPr>
      <w:rFonts w:ascii="Georgia" w:hAnsi="Georgia"/>
      <w:sz w:val="20"/>
      <w:szCs w:val="20"/>
    </w:rPr>
  </w:style>
  <w:style w:type="character" w:customStyle="1" w:styleId="BalloonTextChar">
    <w:name w:val="Balloon Text Char"/>
    <w:basedOn w:val="DefaultParagraphFont"/>
    <w:link w:val="BalloonText"/>
    <w:uiPriority w:val="99"/>
    <w:semiHidden/>
    <w:rsid w:val="00D62D79"/>
    <w:rPr>
      <w:rFonts w:ascii="Tahoma" w:hAnsi="Tahoma" w:cs="Tahoma"/>
      <w:sz w:val="16"/>
      <w:szCs w:val="16"/>
      <w:lang w:val="en-US" w:eastAsia="en-US"/>
    </w:rPr>
  </w:style>
  <w:style w:type="paragraph" w:styleId="ListParagraph">
    <w:name w:val="List Paragraph"/>
    <w:basedOn w:val="Normal"/>
    <w:link w:val="ListParagraphChar"/>
    <w:uiPriority w:val="34"/>
    <w:qFormat/>
    <w:rsid w:val="00D62D79"/>
    <w:pPr>
      <w:spacing w:line="240" w:lineRule="auto"/>
      <w:ind w:left="720"/>
      <w:contextualSpacing/>
    </w:pPr>
    <w:rPr>
      <w:rFonts w:ascii="Times New Roman" w:eastAsiaTheme="minorHAnsi" w:hAnsi="Times New Roman"/>
      <w:sz w:val="24"/>
      <w:lang w:val="da-DK" w:eastAsia="da-DK"/>
    </w:rPr>
  </w:style>
  <w:style w:type="character" w:customStyle="1" w:styleId="ListParagraphChar">
    <w:name w:val="List Paragraph Char"/>
    <w:basedOn w:val="DefaultParagraphFont"/>
    <w:link w:val="ListParagraph"/>
    <w:uiPriority w:val="34"/>
    <w:rsid w:val="00D62D79"/>
    <w:rPr>
      <w:rFonts w:eastAsiaTheme="minorHAnsi"/>
      <w:sz w:val="24"/>
      <w:szCs w:val="24"/>
    </w:rPr>
  </w:style>
  <w:style w:type="paragraph" w:customStyle="1" w:styleId="EndNoteBibliography">
    <w:name w:val="EndNote Bibliography"/>
    <w:basedOn w:val="Normal"/>
    <w:link w:val="EndNoteBibliographyChar"/>
    <w:rsid w:val="00D62D79"/>
    <w:pPr>
      <w:spacing w:line="240" w:lineRule="auto"/>
    </w:pPr>
    <w:rPr>
      <w:rFonts w:ascii="Times New Roman" w:eastAsiaTheme="minorHAnsi" w:hAnsi="Times New Roman"/>
      <w:noProof/>
      <w:sz w:val="24"/>
      <w:lang w:val="da-DK" w:eastAsia="da-DK"/>
    </w:rPr>
  </w:style>
  <w:style w:type="character" w:customStyle="1" w:styleId="EndNoteBibliographyChar">
    <w:name w:val="EndNote Bibliography Char"/>
    <w:basedOn w:val="ListParagraphChar"/>
    <w:link w:val="EndNoteBibliography"/>
    <w:rsid w:val="00D62D79"/>
    <w:rPr>
      <w:rFonts w:eastAsiaTheme="minorHAnsi"/>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43938">
      <w:bodyDiv w:val="1"/>
      <w:marLeft w:val="0"/>
      <w:marRight w:val="0"/>
      <w:marTop w:val="0"/>
      <w:marBottom w:val="0"/>
      <w:divBdr>
        <w:top w:val="none" w:sz="0" w:space="0" w:color="auto"/>
        <w:left w:val="none" w:sz="0" w:space="0" w:color="auto"/>
        <w:bottom w:val="none" w:sz="0" w:space="0" w:color="auto"/>
        <w:right w:val="none" w:sz="0" w:space="0" w:color="auto"/>
      </w:divBdr>
    </w:div>
    <w:div w:id="576789318">
      <w:bodyDiv w:val="1"/>
      <w:marLeft w:val="0"/>
      <w:marRight w:val="0"/>
      <w:marTop w:val="0"/>
      <w:marBottom w:val="0"/>
      <w:divBdr>
        <w:top w:val="none" w:sz="0" w:space="0" w:color="auto"/>
        <w:left w:val="none" w:sz="0" w:space="0" w:color="auto"/>
        <w:bottom w:val="none" w:sz="0" w:space="0" w:color="auto"/>
        <w:right w:val="none" w:sz="0" w:space="0" w:color="auto"/>
      </w:divBdr>
    </w:div>
    <w:div w:id="628245397">
      <w:bodyDiv w:val="1"/>
      <w:marLeft w:val="0"/>
      <w:marRight w:val="0"/>
      <w:marTop w:val="0"/>
      <w:marBottom w:val="0"/>
      <w:divBdr>
        <w:top w:val="none" w:sz="0" w:space="0" w:color="auto"/>
        <w:left w:val="none" w:sz="0" w:space="0" w:color="auto"/>
        <w:bottom w:val="none" w:sz="0" w:space="0" w:color="auto"/>
        <w:right w:val="none" w:sz="0" w:space="0" w:color="auto"/>
      </w:divBdr>
    </w:div>
    <w:div w:id="1379672301">
      <w:bodyDiv w:val="1"/>
      <w:marLeft w:val="0"/>
      <w:marRight w:val="0"/>
      <w:marTop w:val="0"/>
      <w:marBottom w:val="0"/>
      <w:divBdr>
        <w:top w:val="none" w:sz="0" w:space="0" w:color="auto"/>
        <w:left w:val="none" w:sz="0" w:space="0" w:color="auto"/>
        <w:bottom w:val="none" w:sz="0" w:space="0" w:color="auto"/>
        <w:right w:val="none" w:sz="0" w:space="0" w:color="auto"/>
      </w:divBdr>
    </w:div>
    <w:div w:id="1701395299">
      <w:bodyDiv w:val="1"/>
      <w:marLeft w:val="0"/>
      <w:marRight w:val="0"/>
      <w:marTop w:val="0"/>
      <w:marBottom w:val="0"/>
      <w:divBdr>
        <w:top w:val="none" w:sz="0" w:space="0" w:color="auto"/>
        <w:left w:val="none" w:sz="0" w:space="0" w:color="auto"/>
        <w:bottom w:val="none" w:sz="0" w:space="0" w:color="auto"/>
        <w:right w:val="none" w:sz="0" w:space="0" w:color="auto"/>
      </w:divBdr>
    </w:div>
    <w:div w:id="1929149840">
      <w:bodyDiv w:val="1"/>
      <w:marLeft w:val="0"/>
      <w:marRight w:val="0"/>
      <w:marTop w:val="0"/>
      <w:marBottom w:val="0"/>
      <w:divBdr>
        <w:top w:val="none" w:sz="0" w:space="0" w:color="auto"/>
        <w:left w:val="none" w:sz="0" w:space="0" w:color="auto"/>
        <w:bottom w:val="none" w:sz="0" w:space="0" w:color="auto"/>
        <w:right w:val="none" w:sz="0" w:space="0" w:color="auto"/>
      </w:divBdr>
      <w:divsChild>
        <w:div w:id="853344749">
          <w:marLeft w:val="0"/>
          <w:marRight w:val="0"/>
          <w:marTop w:val="0"/>
          <w:marBottom w:val="0"/>
          <w:divBdr>
            <w:top w:val="none" w:sz="0" w:space="0" w:color="auto"/>
            <w:left w:val="none" w:sz="0" w:space="0" w:color="auto"/>
            <w:bottom w:val="none" w:sz="0" w:space="0" w:color="auto"/>
            <w:right w:val="none" w:sz="0" w:space="0" w:color="auto"/>
          </w:divBdr>
        </w:div>
      </w:divsChild>
    </w:div>
    <w:div w:id="2034265868">
      <w:bodyDiv w:val="1"/>
      <w:marLeft w:val="0"/>
      <w:marRight w:val="0"/>
      <w:marTop w:val="0"/>
      <w:marBottom w:val="0"/>
      <w:divBdr>
        <w:top w:val="none" w:sz="0" w:space="0" w:color="auto"/>
        <w:left w:val="none" w:sz="0" w:space="0" w:color="auto"/>
        <w:bottom w:val="none" w:sz="0" w:space="0" w:color="auto"/>
        <w:right w:val="none" w:sz="0" w:space="0" w:color="auto"/>
      </w:divBdr>
      <w:divsChild>
        <w:div w:id="269944490">
          <w:marLeft w:val="0"/>
          <w:marRight w:val="0"/>
          <w:marTop w:val="0"/>
          <w:marBottom w:val="0"/>
          <w:divBdr>
            <w:top w:val="none" w:sz="0" w:space="0" w:color="auto"/>
            <w:left w:val="none" w:sz="0" w:space="0" w:color="auto"/>
            <w:bottom w:val="none" w:sz="0" w:space="0" w:color="auto"/>
            <w:right w:val="none" w:sz="0" w:space="0" w:color="auto"/>
          </w:divBdr>
        </w:div>
        <w:div w:id="1138960777">
          <w:marLeft w:val="0"/>
          <w:marRight w:val="0"/>
          <w:marTop w:val="0"/>
          <w:marBottom w:val="0"/>
          <w:divBdr>
            <w:top w:val="none" w:sz="0" w:space="0" w:color="auto"/>
            <w:left w:val="none" w:sz="0" w:space="0" w:color="auto"/>
            <w:bottom w:val="none" w:sz="0" w:space="0" w:color="auto"/>
            <w:right w:val="none" w:sz="0" w:space="0" w:color="auto"/>
          </w:divBdr>
          <w:divsChild>
            <w:div w:id="623271637">
              <w:marLeft w:val="0"/>
              <w:marRight w:val="0"/>
              <w:marTop w:val="0"/>
              <w:marBottom w:val="0"/>
              <w:divBdr>
                <w:top w:val="none" w:sz="0" w:space="0" w:color="auto"/>
                <w:left w:val="none" w:sz="0" w:space="0" w:color="auto"/>
                <w:bottom w:val="none" w:sz="0" w:space="0" w:color="auto"/>
                <w:right w:val="none" w:sz="0" w:space="0" w:color="auto"/>
              </w:divBdr>
            </w:div>
          </w:divsChild>
        </w:div>
        <w:div w:id="1934706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gr\application%20data\microsoft\templates\Bre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settings\agr\application data\microsoft\templates\Brev.dot</Template>
  <TotalTime>10</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Århus Universitet</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dc:creator>
  <cp:keywords/>
  <dc:description/>
  <cp:lastModifiedBy>Chi-Chih (Clare) Chang</cp:lastModifiedBy>
  <cp:revision>3</cp:revision>
  <cp:lastPrinted>2010-06-29T12:01:00Z</cp:lastPrinted>
  <dcterms:created xsi:type="dcterms:W3CDTF">2018-06-22T10:18:00Z</dcterms:created>
  <dcterms:modified xsi:type="dcterms:W3CDTF">2018-06-22T10:37:00Z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entUser">
    <vt:lpwstr>Flemming Besenbacher, brev, UK</vt:lpwstr>
  </property>
  <property fmtid="{D5CDD505-2E9C-101B-9397-08002B2CF9AE}" pid="3" name="CurrentOffice">
    <vt:lpwstr>5213</vt:lpwstr>
  </property>
  <property fmtid="{D5CDD505-2E9C-101B-9397-08002B2CF9AE}" pid="4" name="LogoFarve">
    <vt:lpwstr>blue</vt:lpwstr>
  </property>
  <property fmtid="{D5CDD505-2E9C-101B-9397-08002B2CF9AE}" pid="5" name="CurrentLanguage">
    <vt:lpwstr>UK</vt:lpwstr>
  </property>
</Properties>
</file>